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691" w:rsidRDefault="005B2691">
      <w:pPr>
        <w:autoSpaceDE w:val="0"/>
        <w:autoSpaceDN w:val="0"/>
        <w:spacing w:after="78" w:line="220" w:lineRule="exact"/>
      </w:pPr>
    </w:p>
    <w:p w:rsidR="005B2691" w:rsidRPr="00BC3AA2" w:rsidRDefault="00E85608">
      <w:pPr>
        <w:sectPr w:rsidR="005B2691" w:rsidRPr="00BC3AA2">
          <w:pgSz w:w="11900" w:h="16840"/>
          <w:pgMar w:top="47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  <w:bookmarkStart w:id="0" w:name="_GoBack"/>
      <w:r w:rsidRPr="00E85608">
        <w:rPr>
          <w:noProof/>
          <w:lang w:val="ru-RU" w:eastAsia="ru-RU"/>
        </w:rPr>
        <w:drawing>
          <wp:inline distT="0" distB="0" distL="0" distR="0">
            <wp:extent cx="6195060" cy="8518966"/>
            <wp:effectExtent l="0" t="0" r="0" b="0"/>
            <wp:docPr id="1" name="Рисунок 1" descr="C:\Users\Гульфруз\Desktop\сканиров. 1 листы РП\физра 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фруз\Desktop\сканиров. 1 листы РП\физра 1 0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5740" cy="8519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B2691" w:rsidRPr="00BC3AA2" w:rsidRDefault="006A74DB">
      <w:pPr>
        <w:autoSpaceDE w:val="0"/>
        <w:autoSpaceDN w:val="0"/>
        <w:spacing w:after="0" w:line="230" w:lineRule="auto"/>
        <w:rPr>
          <w:lang w:val="ru-RU"/>
        </w:rPr>
      </w:pPr>
      <w:r w:rsidRPr="00BC3AA2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5B2691" w:rsidRPr="00BC3AA2" w:rsidRDefault="006A74DB">
      <w:pPr>
        <w:autoSpaceDE w:val="0"/>
        <w:autoSpaceDN w:val="0"/>
        <w:spacing w:before="346" w:after="0"/>
        <w:ind w:right="432" w:firstLine="180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При создании программы учитывались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</w:t>
      </w:r>
    </w:p>
    <w:p w:rsidR="005B2691" w:rsidRPr="00BC3AA2" w:rsidRDefault="006A74DB">
      <w:pPr>
        <w:autoSpaceDE w:val="0"/>
        <w:autoSpaceDN w:val="0"/>
        <w:spacing w:before="70" w:after="0"/>
        <w:ind w:firstLine="180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программе нашли своё отражение объективно сложившиеся реалии современного </w:t>
      </w:r>
      <w:r w:rsidRPr="00BC3AA2">
        <w:rPr>
          <w:lang w:val="ru-RU"/>
        </w:rPr>
        <w:br/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социокультурного развития общества, условия деятельности образовательных организаций, запросы родителей, учителей и методистов на обновление содержания образовательного процесса, внедрение в его практику современных подходов, новых методик и технологий.</w:t>
      </w:r>
    </w:p>
    <w:p w:rsidR="005B2691" w:rsidRPr="00BC3AA2" w:rsidRDefault="006A74DB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Изучение учебного предмета «Физическая культура» имеет важное значение в онтогенезе детей младшего школьного возраста.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младших школьников в самостоятельные занятия физической культурой и спортом.</w:t>
      </w:r>
    </w:p>
    <w:p w:rsidR="005B2691" w:rsidRPr="00BC3AA2" w:rsidRDefault="006A74DB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Целью образования по физической культуре в начальной школе является формирование у учащихся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школьников,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прикладноориентированной направленности.</w:t>
      </w:r>
    </w:p>
    <w:p w:rsidR="005B2691" w:rsidRPr="00BC3AA2" w:rsidRDefault="006A74DB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Развивающая ориентация учебного предмета «Физическая культура» заключается в формировании у младших школьников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</w:p>
    <w:p w:rsidR="005B2691" w:rsidRPr="00BC3AA2" w:rsidRDefault="006A74DB">
      <w:pPr>
        <w:autoSpaceDE w:val="0"/>
        <w:autoSpaceDN w:val="0"/>
        <w:spacing w:before="70" w:after="0" w:line="281" w:lineRule="auto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</w:t>
      </w:r>
    </w:p>
    <w:p w:rsidR="005B2691" w:rsidRPr="00BC3AA2" w:rsidRDefault="006A74DB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</w:t>
      </w:r>
    </w:p>
    <w:p w:rsidR="005B2691" w:rsidRPr="00BC3AA2" w:rsidRDefault="006A74DB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является личностно-деятельностный подход, ориентирующий педагогический процесс на развитие целостной личности обучающихся. Достижение целостного развития становится возможным благодаря освоению младшими школьниками двигательной деятельности, представляющей собой основу содержания учебного предмета «Физическая культура».</w:t>
      </w:r>
    </w:p>
    <w:p w:rsidR="005B2691" w:rsidRPr="00BC3AA2" w:rsidRDefault="006A74DB">
      <w:pPr>
        <w:autoSpaceDE w:val="0"/>
        <w:autoSpaceDN w:val="0"/>
        <w:spacing w:before="70" w:after="0"/>
        <w:ind w:right="144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Двигательная деятельность оказывает активное влияние на развитие психической и социальной природы обучающихся. Как и любая деятельность, она включает в себя информационный, операциональный и мотивационно-процессуальный компоненты, которые находят своё отражение в соответствующих дидактических линиях учебного предмета.</w:t>
      </w:r>
    </w:p>
    <w:p w:rsidR="005B2691" w:rsidRPr="00BC3AA2" w:rsidRDefault="006A74DB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BC3AA2">
        <w:rPr>
          <w:lang w:val="ru-RU"/>
        </w:rPr>
        <w:tab/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В целях усиления мотивационной составляющей учебного предмета и подготовки школьников к выполнению комплекса ГТО в структуру программы в раздел «Физическое совершенствование»</w:t>
      </w:r>
    </w:p>
    <w:p w:rsidR="005B2691" w:rsidRPr="00BC3AA2" w:rsidRDefault="005B2691">
      <w:pPr>
        <w:rPr>
          <w:lang w:val="ru-RU"/>
        </w:rPr>
        <w:sectPr w:rsidR="005B2691" w:rsidRPr="00BC3AA2">
          <w:pgSz w:w="11900" w:h="16840"/>
          <w:pgMar w:top="298" w:right="644" w:bottom="290" w:left="666" w:header="720" w:footer="720" w:gutter="0"/>
          <w:cols w:space="720" w:equalWidth="0">
            <w:col w:w="10590" w:space="0"/>
          </w:cols>
          <w:docGrid w:linePitch="360"/>
        </w:sectPr>
      </w:pPr>
    </w:p>
    <w:p w:rsidR="005B2691" w:rsidRPr="00BC3AA2" w:rsidRDefault="005B2691">
      <w:pPr>
        <w:autoSpaceDE w:val="0"/>
        <w:autoSpaceDN w:val="0"/>
        <w:spacing w:after="96" w:line="220" w:lineRule="exact"/>
        <w:rPr>
          <w:lang w:val="ru-RU"/>
        </w:rPr>
      </w:pPr>
    </w:p>
    <w:p w:rsidR="005B2691" w:rsidRPr="00BC3AA2" w:rsidRDefault="006A74DB">
      <w:pPr>
        <w:autoSpaceDE w:val="0"/>
        <w:autoSpaceDN w:val="0"/>
        <w:spacing w:after="0"/>
        <w:ind w:right="144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вводится образовательный модуль «Прикладно-ориентированная физическая культура». Данный модуль позволит удовлетворить интересы учащихся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</w:t>
      </w:r>
    </w:p>
    <w:p w:rsidR="005B2691" w:rsidRPr="00BC3AA2" w:rsidRDefault="006A74DB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BC3AA2">
        <w:rPr>
          <w:lang w:val="ru-RU"/>
        </w:rPr>
        <w:tab/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модуля «Прикладно-ориентированная физическая культура», обеспечивается Примерными программами по видам спорта, которые рекомендуются Министерством просвещения РФ для занятий физической культурой и могут использоваться образовательными организациями исходя из интересов учащихся, физкультурно-спортивных традиций, наличия необходимой материально-технической базы, квалификации педагогического состава. Помимо Примерных программ, рекомендуемых Министерством просвещения РФ, 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</w:t>
      </w:r>
      <w:r w:rsidRPr="00BC3AA2">
        <w:rPr>
          <w:lang w:val="ru-RU"/>
        </w:rPr>
        <w:br/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основывающиеся на этнокультурных, исторических и современных традициях региона и школы. </w:t>
      </w:r>
      <w:r w:rsidRPr="00BC3AA2">
        <w:rPr>
          <w:lang w:val="ru-RU"/>
        </w:rPr>
        <w:tab/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Планируемые результаты включают в себя личностные, метапредметные и предметные результаты.</w:t>
      </w:r>
    </w:p>
    <w:p w:rsidR="005B2691" w:rsidRPr="00BC3AA2" w:rsidRDefault="006A74DB">
      <w:pPr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представлены в программе за весь период обучения в начальной школе; метапредметные и предметные результаты — за каждый год обучения.</w:t>
      </w:r>
    </w:p>
    <w:p w:rsidR="005B2691" w:rsidRPr="00BC3AA2" w:rsidRDefault="006A74DB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Результативность освоения учебного предмета учащимися достигается посредством современных научно-обоснованных инновационных средств, методов и форм обучения, информационно-коммуникативных технологий и передового педагогического опыта.</w:t>
      </w:r>
    </w:p>
    <w:p w:rsidR="00BC3AA2" w:rsidRPr="00C52BF1" w:rsidRDefault="006A74DB">
      <w:pPr>
        <w:tabs>
          <w:tab w:val="left" w:pos="180"/>
        </w:tabs>
        <w:autoSpaceDE w:val="0"/>
        <w:autoSpaceDN w:val="0"/>
        <w:spacing w:before="190" w:after="0" w:line="262" w:lineRule="auto"/>
        <w:ind w:right="2160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BC3AA2">
        <w:rPr>
          <w:lang w:val="ru-RU"/>
        </w:rPr>
        <w:tab/>
      </w:r>
      <w:r w:rsidRPr="00BC3AA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«Физическая культура» в учебном плане </w:t>
      </w:r>
    </w:p>
    <w:p w:rsidR="005B2691" w:rsidRPr="00BC3AA2" w:rsidRDefault="006A74DB" w:rsidP="00C52BF1">
      <w:pPr>
        <w:tabs>
          <w:tab w:val="left" w:pos="180"/>
        </w:tabs>
        <w:autoSpaceDE w:val="0"/>
        <w:autoSpaceDN w:val="0"/>
        <w:spacing w:before="190" w:after="0" w:line="262" w:lineRule="auto"/>
        <w:ind w:right="268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 xml:space="preserve">В 1 классе на изучение предмета отводится </w:t>
      </w:r>
      <w:r w:rsidRPr="00C52BF1">
        <w:rPr>
          <w:rFonts w:ascii="Times New Roman" w:eastAsia="Times New Roman" w:hAnsi="Times New Roman"/>
          <w:b/>
          <w:color w:val="000000"/>
          <w:sz w:val="24"/>
          <w:lang w:val="ru-RU"/>
        </w:rPr>
        <w:t>2 часа в неделю, суммарно 66 часов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5B2691" w:rsidRPr="00BC3AA2" w:rsidRDefault="005B2691">
      <w:pPr>
        <w:rPr>
          <w:lang w:val="ru-RU"/>
        </w:rPr>
        <w:sectPr w:rsidR="005B2691" w:rsidRPr="00BC3AA2">
          <w:pgSz w:w="11900" w:h="16840"/>
          <w:pgMar w:top="316" w:right="760" w:bottom="1440" w:left="666" w:header="720" w:footer="720" w:gutter="0"/>
          <w:cols w:space="720" w:equalWidth="0">
            <w:col w:w="10474" w:space="0"/>
          </w:cols>
          <w:docGrid w:linePitch="360"/>
        </w:sectPr>
      </w:pPr>
    </w:p>
    <w:p w:rsidR="005B2691" w:rsidRPr="00BC3AA2" w:rsidRDefault="005B2691">
      <w:pPr>
        <w:autoSpaceDE w:val="0"/>
        <w:autoSpaceDN w:val="0"/>
        <w:spacing w:after="78" w:line="220" w:lineRule="exact"/>
        <w:rPr>
          <w:lang w:val="ru-RU"/>
        </w:rPr>
      </w:pPr>
    </w:p>
    <w:p w:rsidR="005B2691" w:rsidRPr="00BC3AA2" w:rsidRDefault="006A74DB">
      <w:pPr>
        <w:autoSpaceDE w:val="0"/>
        <w:autoSpaceDN w:val="0"/>
        <w:spacing w:after="0" w:line="230" w:lineRule="auto"/>
        <w:rPr>
          <w:lang w:val="ru-RU"/>
        </w:rPr>
      </w:pPr>
      <w:r w:rsidRPr="00BC3AA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5B2691" w:rsidRPr="00BC3AA2" w:rsidRDefault="006A74DB">
      <w:pPr>
        <w:tabs>
          <w:tab w:val="left" w:pos="180"/>
        </w:tabs>
        <w:autoSpaceDE w:val="0"/>
        <w:autoSpaceDN w:val="0"/>
        <w:spacing w:before="346" w:after="0" w:line="262" w:lineRule="auto"/>
        <w:ind w:right="144"/>
        <w:rPr>
          <w:lang w:val="ru-RU"/>
        </w:rPr>
      </w:pPr>
      <w:r w:rsidRPr="00BC3AA2">
        <w:rPr>
          <w:lang w:val="ru-RU"/>
        </w:rPr>
        <w:tab/>
      </w:r>
      <w:r w:rsidRPr="00BC3AA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Знания о физической культуре.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 xml:space="preserve"> Понятие «физическая культура» как занятия физическими упражнениями и спортом по укреплению здоровья, физическому развитию и физической подготовке.</w:t>
      </w:r>
    </w:p>
    <w:p w:rsidR="005B2691" w:rsidRPr="00BC3AA2" w:rsidRDefault="006A74DB">
      <w:pPr>
        <w:autoSpaceDE w:val="0"/>
        <w:autoSpaceDN w:val="0"/>
        <w:spacing w:before="70" w:after="0" w:line="230" w:lineRule="auto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Связь физических упражнений с движениями животных и трудовыми действиями древних людей.</w:t>
      </w:r>
    </w:p>
    <w:p w:rsidR="005B2691" w:rsidRPr="00BC3AA2" w:rsidRDefault="006A74D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C3AA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Способы самостоятельной деятельности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. Режим дня и правила его составления и соблюдения.</w:t>
      </w:r>
    </w:p>
    <w:p w:rsidR="005B2691" w:rsidRPr="00BC3AA2" w:rsidRDefault="006A74DB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BC3AA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Физическое совершенствование.</w:t>
      </w:r>
      <w:r w:rsidR="00E3379F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BC3AA2">
        <w:rPr>
          <w:rFonts w:ascii="Times New Roman" w:eastAsia="Times New Roman" w:hAnsi="Times New Roman"/>
          <w:i/>
          <w:color w:val="000000"/>
          <w:sz w:val="24"/>
          <w:lang w:val="ru-RU"/>
        </w:rPr>
        <w:t>Оздоровительная физическая культура.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 xml:space="preserve"> 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5B2691" w:rsidRPr="00BC3AA2" w:rsidRDefault="006A74DB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BC3AA2">
        <w:rPr>
          <w:lang w:val="ru-RU"/>
        </w:rPr>
        <w:tab/>
      </w:r>
      <w:r w:rsidRPr="00BC3AA2">
        <w:rPr>
          <w:rFonts w:ascii="Times New Roman" w:eastAsia="Times New Roman" w:hAnsi="Times New Roman"/>
          <w:i/>
          <w:color w:val="000000"/>
          <w:sz w:val="24"/>
          <w:lang w:val="ru-RU"/>
        </w:rPr>
        <w:t>Спортивно-оздоровительная физическая культура.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Правила поведения на уроках физической культуры, подбора одежды для занятий в спортивном зале и на открытом воздухе.</w:t>
      </w:r>
    </w:p>
    <w:p w:rsidR="005B2691" w:rsidRPr="00BC3AA2" w:rsidRDefault="006A74DB">
      <w:pPr>
        <w:autoSpaceDE w:val="0"/>
        <w:autoSpaceDN w:val="0"/>
        <w:spacing w:before="72" w:after="0"/>
        <w:ind w:right="576" w:firstLine="180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Гимнастика с основами акробатики. 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месте; повороты направо и налево; передвижение в колонне по одному с равномерной скоростью.</w:t>
      </w:r>
    </w:p>
    <w:p w:rsidR="005B2691" w:rsidRPr="00BC3AA2" w:rsidRDefault="006A74DB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BC3AA2">
        <w:rPr>
          <w:lang w:val="ru-RU"/>
        </w:rPr>
        <w:tab/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Гимнастические упражнения: стилизованные способы передвижения ходьбой и бегом; упражнения с гимнастическим мячом и гимнастической скакалкой; стилизованные гимнастические прыжки.</w:t>
      </w:r>
    </w:p>
    <w:p w:rsidR="005B2691" w:rsidRPr="00BC3AA2" w:rsidRDefault="006A74DB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Акробатические упражнения: подъём туловища из положения лёжа на спине и животе; подъём ног из положения лёжа на животе; сгибание рук в положении упор лёжа; прыжки в группировке, толчком двумя ногами; прыжки в упоре на руки, толчком двумя ногами.</w:t>
      </w:r>
    </w:p>
    <w:p w:rsidR="005B2691" w:rsidRPr="00BC3AA2" w:rsidRDefault="006A74DB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BC3AA2">
        <w:rPr>
          <w:lang w:val="ru-RU"/>
        </w:rPr>
        <w:tab/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 xml:space="preserve">Лыжная подготовка. 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  <w:r w:rsidRPr="00BC3AA2">
        <w:rPr>
          <w:lang w:val="ru-RU"/>
        </w:rPr>
        <w:tab/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Лёгкая атлетика. Равномерная ходьба и равномерный бег. Прыжки в длину и высоту с места толчком двумя ногами, в высоту с прямого разбега.</w:t>
      </w:r>
    </w:p>
    <w:p w:rsidR="005B2691" w:rsidRPr="00BC3AA2" w:rsidRDefault="006A74D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Подвижные и спортивные игры. Считалки для самостоятельной организации подвижных игр.</w:t>
      </w:r>
    </w:p>
    <w:p w:rsidR="005B2691" w:rsidRPr="00BC3AA2" w:rsidRDefault="006A74DB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BC3AA2">
        <w:rPr>
          <w:rFonts w:ascii="Times New Roman" w:eastAsia="Times New Roman" w:hAnsi="Times New Roman"/>
          <w:i/>
          <w:color w:val="000000"/>
          <w:sz w:val="24"/>
          <w:lang w:val="ru-RU"/>
        </w:rPr>
        <w:t>Прикладно</w:t>
      </w:r>
      <w:r w:rsidR="00E3379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 w:rsidRPr="00BC3AA2">
        <w:rPr>
          <w:rFonts w:ascii="Times New Roman" w:eastAsia="Times New Roman" w:hAnsi="Times New Roman"/>
          <w:i/>
          <w:color w:val="000000"/>
          <w:sz w:val="24"/>
          <w:lang w:val="ru-RU"/>
        </w:rPr>
        <w:t>-ориентированная физическая культура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. Развитие основных физических качеств средствами спортивных и подвижных игр. Подготовка к выполнению нормативных требований комплекса ГТО.</w:t>
      </w:r>
    </w:p>
    <w:p w:rsidR="005B2691" w:rsidRPr="00BC3AA2" w:rsidRDefault="005B2691">
      <w:pPr>
        <w:rPr>
          <w:lang w:val="ru-RU"/>
        </w:rPr>
        <w:sectPr w:rsidR="005B2691" w:rsidRPr="00BC3AA2">
          <w:pgSz w:w="11900" w:h="16840"/>
          <w:pgMar w:top="298" w:right="624" w:bottom="1440" w:left="666" w:header="720" w:footer="720" w:gutter="0"/>
          <w:cols w:space="720" w:equalWidth="0">
            <w:col w:w="10610" w:space="0"/>
          </w:cols>
          <w:docGrid w:linePitch="360"/>
        </w:sectPr>
      </w:pPr>
    </w:p>
    <w:p w:rsidR="005B2691" w:rsidRPr="00BC3AA2" w:rsidRDefault="005B2691">
      <w:pPr>
        <w:autoSpaceDE w:val="0"/>
        <w:autoSpaceDN w:val="0"/>
        <w:spacing w:after="78" w:line="220" w:lineRule="exact"/>
        <w:rPr>
          <w:lang w:val="ru-RU"/>
        </w:rPr>
      </w:pPr>
    </w:p>
    <w:p w:rsidR="005B2691" w:rsidRPr="00BC3AA2" w:rsidRDefault="006A74DB">
      <w:pPr>
        <w:autoSpaceDE w:val="0"/>
        <w:autoSpaceDN w:val="0"/>
        <w:spacing w:after="0" w:line="230" w:lineRule="auto"/>
        <w:rPr>
          <w:lang w:val="ru-RU"/>
        </w:rPr>
      </w:pPr>
      <w:r w:rsidRPr="00BC3AA2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5B2691" w:rsidRPr="00BC3AA2" w:rsidRDefault="006A74DB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BC3AA2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5B2691" w:rsidRPr="00BC3AA2" w:rsidRDefault="006A74DB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BC3AA2">
        <w:rPr>
          <w:lang w:val="ru-RU"/>
        </w:rPr>
        <w:tab/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учебного предмета «Физическая культура»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  <w:r w:rsidRPr="00BC3AA2">
        <w:rPr>
          <w:lang w:val="ru-RU"/>
        </w:rPr>
        <w:tab/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должны отражать готовность обучающихся руководствоваться ценностями и приобретение первоначального опыта деятельности на их основе:</w:t>
      </w:r>
    </w:p>
    <w:p w:rsidR="005B2691" w:rsidRPr="00BC3AA2" w:rsidRDefault="006A74DB">
      <w:pPr>
        <w:autoSpaceDE w:val="0"/>
        <w:autoSpaceDN w:val="0"/>
        <w:spacing w:before="180" w:after="0" w:line="262" w:lineRule="auto"/>
        <w:ind w:left="420" w:right="432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—  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</w:t>
      </w:r>
    </w:p>
    <w:p w:rsidR="005B2691" w:rsidRPr="00BC3AA2" w:rsidRDefault="006A74DB">
      <w:pPr>
        <w:autoSpaceDE w:val="0"/>
        <w:autoSpaceDN w:val="0"/>
        <w:spacing w:before="238" w:after="0" w:line="262" w:lineRule="auto"/>
        <w:ind w:left="420" w:right="144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5B2691" w:rsidRPr="00BC3AA2" w:rsidRDefault="006A74DB">
      <w:pPr>
        <w:autoSpaceDE w:val="0"/>
        <w:autoSpaceDN w:val="0"/>
        <w:spacing w:before="238" w:after="0" w:line="262" w:lineRule="auto"/>
        <w:ind w:left="420" w:right="1440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—  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5B2691" w:rsidRPr="00BC3AA2" w:rsidRDefault="006A74DB">
      <w:pPr>
        <w:autoSpaceDE w:val="0"/>
        <w:autoSpaceDN w:val="0"/>
        <w:spacing w:before="238" w:after="0" w:line="262" w:lineRule="auto"/>
        <w:ind w:left="420" w:right="576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—  уважительное отношение к содержанию национальных подвижных игр, этнокультурным формам и видам соревновательной деятельности;</w:t>
      </w:r>
    </w:p>
    <w:p w:rsidR="005B2691" w:rsidRPr="00BC3AA2" w:rsidRDefault="006A74DB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—  стремление к формированию культуры здоровья, соблюдению правил здорового образа жизни;</w:t>
      </w:r>
    </w:p>
    <w:p w:rsidR="005B2691" w:rsidRPr="00BC3AA2" w:rsidRDefault="006A74DB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—  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5B2691" w:rsidRPr="00BC3AA2" w:rsidRDefault="006A74DB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BC3AA2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5B2691" w:rsidRPr="00BC3AA2" w:rsidRDefault="006A74DB">
      <w:pPr>
        <w:autoSpaceDE w:val="0"/>
        <w:autoSpaceDN w:val="0"/>
        <w:spacing w:before="190" w:after="0"/>
        <w:ind w:right="720" w:firstLine="180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Метапредметные результаты отражают достижения учащихся в овладении познавательными, коммуникативными и регулятивными универсальными учебными действиями, умения их использовать в практической деятельности. Метапредметные результаты формируются на протяжении каждого года обучения.</w:t>
      </w:r>
    </w:p>
    <w:p w:rsidR="005B2691" w:rsidRPr="00BC3AA2" w:rsidRDefault="006A74DB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По окончании первого года обучения учащиеся научатся:</w:t>
      </w:r>
    </w:p>
    <w:p w:rsidR="005B2691" w:rsidRPr="00BC3AA2" w:rsidRDefault="006A74DB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BC3AA2">
        <w:rPr>
          <w:rFonts w:ascii="Times New Roman" w:eastAsia="Times New Roman" w:hAnsi="Times New Roman"/>
          <w:i/>
          <w:color w:val="000000"/>
          <w:sz w:val="24"/>
          <w:lang w:val="ru-RU"/>
        </w:rPr>
        <w:t>познавательные УУД:</w:t>
      </w:r>
    </w:p>
    <w:p w:rsidR="005B2691" w:rsidRPr="00BC3AA2" w:rsidRDefault="006A74DB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—  находить общие и отличительные признаки в передвижениях человека и животных;</w:t>
      </w:r>
    </w:p>
    <w:p w:rsidR="005B2691" w:rsidRPr="00BC3AA2" w:rsidRDefault="006A74DB">
      <w:pPr>
        <w:autoSpaceDE w:val="0"/>
        <w:autoSpaceDN w:val="0"/>
        <w:spacing w:before="238" w:after="0" w:line="262" w:lineRule="auto"/>
        <w:ind w:left="420" w:right="1296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связь между бытовыми движениями древних людей и физическими упражнениями из современных видов спорта;</w:t>
      </w:r>
    </w:p>
    <w:p w:rsidR="005B2691" w:rsidRPr="00BC3AA2" w:rsidRDefault="006A74DB">
      <w:pPr>
        <w:autoSpaceDE w:val="0"/>
        <w:autoSpaceDN w:val="0"/>
        <w:spacing w:before="238" w:after="0" w:line="262" w:lineRule="auto"/>
        <w:ind w:left="420" w:right="1152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—  сравнивать способы передвижения ходьбой и бегом, находить между ними общие и отличительные признаки;</w:t>
      </w:r>
    </w:p>
    <w:p w:rsidR="005B2691" w:rsidRPr="00BC3AA2" w:rsidRDefault="006A74DB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—  выявлять признаки правильной и неправильной осанки, приводить возможные причины её нарушений;</w:t>
      </w:r>
    </w:p>
    <w:p w:rsidR="005B2691" w:rsidRPr="00BC3AA2" w:rsidRDefault="006A74DB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BC3AA2">
        <w:rPr>
          <w:rFonts w:ascii="Times New Roman" w:eastAsia="Times New Roman" w:hAnsi="Times New Roman"/>
          <w:i/>
          <w:color w:val="000000"/>
          <w:sz w:val="24"/>
          <w:lang w:val="ru-RU"/>
        </w:rPr>
        <w:t>коммуникативные УУД:</w:t>
      </w:r>
    </w:p>
    <w:p w:rsidR="005B2691" w:rsidRPr="00BC3AA2" w:rsidRDefault="006A74DB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воспроизводить названия разучиваемых физических упражнений и их исходные положения; </w:t>
      </w:r>
    </w:p>
    <w:p w:rsidR="005B2691" w:rsidRPr="00BC3AA2" w:rsidRDefault="005B2691">
      <w:pPr>
        <w:rPr>
          <w:lang w:val="ru-RU"/>
        </w:rPr>
        <w:sectPr w:rsidR="005B2691" w:rsidRPr="00BC3AA2">
          <w:pgSz w:w="11900" w:h="16840"/>
          <w:pgMar w:top="298" w:right="650" w:bottom="35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B2691" w:rsidRPr="00BC3AA2" w:rsidRDefault="005B2691">
      <w:pPr>
        <w:autoSpaceDE w:val="0"/>
        <w:autoSpaceDN w:val="0"/>
        <w:spacing w:after="90" w:line="220" w:lineRule="exact"/>
        <w:rPr>
          <w:lang w:val="ru-RU"/>
        </w:rPr>
      </w:pPr>
    </w:p>
    <w:p w:rsidR="005B2691" w:rsidRPr="00BC3AA2" w:rsidRDefault="006A74DB">
      <w:pPr>
        <w:autoSpaceDE w:val="0"/>
        <w:autoSpaceDN w:val="0"/>
        <w:spacing w:after="0" w:line="262" w:lineRule="auto"/>
        <w:ind w:left="240" w:right="288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5B2691" w:rsidRPr="00BC3AA2" w:rsidRDefault="006A74DB">
      <w:pPr>
        <w:autoSpaceDE w:val="0"/>
        <w:autoSpaceDN w:val="0"/>
        <w:spacing w:before="190" w:after="0" w:line="271" w:lineRule="auto"/>
        <w:ind w:left="240" w:right="144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учащихся и учителя; </w:t>
      </w:r>
    </w:p>
    <w:p w:rsidR="005B2691" w:rsidRPr="00BC3AA2" w:rsidRDefault="006A74DB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—  обсуждать правила проведения подвижных игр, обосновывать объективность определения победителей;</w:t>
      </w:r>
    </w:p>
    <w:p w:rsidR="005B2691" w:rsidRPr="00BC3AA2" w:rsidRDefault="006A74DB">
      <w:pPr>
        <w:autoSpaceDE w:val="0"/>
        <w:autoSpaceDN w:val="0"/>
        <w:spacing w:before="298" w:after="0" w:line="230" w:lineRule="auto"/>
        <w:rPr>
          <w:lang w:val="ru-RU"/>
        </w:rPr>
      </w:pPr>
      <w:r w:rsidRPr="00BC3AA2">
        <w:rPr>
          <w:rFonts w:ascii="Times New Roman" w:eastAsia="Times New Roman" w:hAnsi="Times New Roman"/>
          <w:i/>
          <w:color w:val="000000"/>
          <w:sz w:val="24"/>
          <w:lang w:val="ru-RU"/>
        </w:rPr>
        <w:t>регулятивные УУД:</w:t>
      </w:r>
    </w:p>
    <w:p w:rsidR="005B2691" w:rsidRPr="00BC3AA2" w:rsidRDefault="006A74DB">
      <w:pPr>
        <w:autoSpaceDE w:val="0"/>
        <w:autoSpaceDN w:val="0"/>
        <w:spacing w:before="180" w:after="0" w:line="262" w:lineRule="auto"/>
        <w:ind w:left="240" w:right="288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комплексы физкультминуток, утренней зарядки, упражнений по профилактике нарушения и коррекции осанки; </w:t>
      </w:r>
    </w:p>
    <w:p w:rsidR="005B2691" w:rsidRPr="00BC3AA2" w:rsidRDefault="006A74DB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—  выполнять учебные задания по обучению новым физическим упражнениям и развитию физических качеств;</w:t>
      </w:r>
    </w:p>
    <w:p w:rsidR="005B2691" w:rsidRPr="00BC3AA2" w:rsidRDefault="006A74DB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—  проявлять уважительное отношение к участникам совместной игровой и соревновательной деятельности.</w:t>
      </w:r>
    </w:p>
    <w:p w:rsidR="005B2691" w:rsidRPr="00BC3AA2" w:rsidRDefault="006A74DB">
      <w:pPr>
        <w:autoSpaceDE w:val="0"/>
        <w:autoSpaceDN w:val="0"/>
        <w:spacing w:before="418" w:after="0" w:line="230" w:lineRule="auto"/>
        <w:rPr>
          <w:lang w:val="ru-RU"/>
        </w:rPr>
      </w:pPr>
      <w:r w:rsidRPr="00BC3AA2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5B2691" w:rsidRPr="00BC3AA2" w:rsidRDefault="006A74DB">
      <w:pPr>
        <w:autoSpaceDE w:val="0"/>
        <w:autoSpaceDN w:val="0"/>
        <w:spacing w:before="190" w:after="0" w:line="230" w:lineRule="auto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в первом классе обучающийся научится:</w:t>
      </w:r>
    </w:p>
    <w:p w:rsidR="005B2691" w:rsidRPr="00BC3AA2" w:rsidRDefault="006A74DB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основных дневных дел и их распределение в индивидуальном режиме дня;</w:t>
      </w:r>
    </w:p>
    <w:p w:rsidR="005B2691" w:rsidRPr="00BC3AA2" w:rsidRDefault="006A74DB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—  соблюдать правила поведения на уроках физической культурой, приводить примеры подбора одежды для самостоятельных занятий;</w:t>
      </w:r>
    </w:p>
    <w:p w:rsidR="005B2691" w:rsidRPr="00BC3AA2" w:rsidRDefault="006A74DB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—  выполнять упражнения утренней зарядки и физкультминуток;</w:t>
      </w:r>
    </w:p>
    <w:p w:rsidR="005B2691" w:rsidRPr="00BC3AA2" w:rsidRDefault="006A74DB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причины нарушения осанки и демонстрировать упражнения по профилактике её нарушения;</w:t>
      </w:r>
    </w:p>
    <w:p w:rsidR="005B2691" w:rsidRPr="00BC3AA2" w:rsidRDefault="006A74DB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—  демонстрировать построение и перестроение из одной шеренги в две и в колонну по одному;</w:t>
      </w:r>
    </w:p>
    <w:p w:rsidR="005B2691" w:rsidRPr="00BC3AA2" w:rsidRDefault="006A74DB">
      <w:pPr>
        <w:autoSpaceDE w:val="0"/>
        <w:autoSpaceDN w:val="0"/>
        <w:spacing w:before="240" w:after="0" w:line="230" w:lineRule="auto"/>
        <w:ind w:left="240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—  выполнять ходьбу и бег с равномерной и изменяющейся скоростью передвижения;</w:t>
      </w:r>
    </w:p>
    <w:p w:rsidR="005B2691" w:rsidRPr="00BC3AA2" w:rsidRDefault="006A74DB">
      <w:pPr>
        <w:autoSpaceDE w:val="0"/>
        <w:autoSpaceDN w:val="0"/>
        <w:spacing w:before="240" w:after="0" w:line="262" w:lineRule="auto"/>
        <w:ind w:left="240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—  демонстрировать передвижения стилизованным гимнастическим шагом и бегом, прыжки на месте с поворотами в разные стороны и в длину толчком двумя ногами;</w:t>
      </w:r>
    </w:p>
    <w:p w:rsidR="005B2691" w:rsidRPr="00BC3AA2" w:rsidRDefault="006A74DB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—  передвигаться на лыжах ступающим и скользящим шагом (без палок);</w:t>
      </w:r>
    </w:p>
    <w:p w:rsidR="005B2691" w:rsidRPr="00BC3AA2" w:rsidRDefault="006A74DB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—  играть в подвижные игры с общеразвивающей направленностью.</w:t>
      </w:r>
    </w:p>
    <w:p w:rsidR="005B2691" w:rsidRPr="00BC3AA2" w:rsidRDefault="005B2691">
      <w:pPr>
        <w:rPr>
          <w:lang w:val="ru-RU"/>
        </w:rPr>
        <w:sectPr w:rsidR="005B2691" w:rsidRPr="00BC3AA2">
          <w:pgSz w:w="11900" w:h="16840"/>
          <w:pgMar w:top="310" w:right="822" w:bottom="1440" w:left="846" w:header="720" w:footer="720" w:gutter="0"/>
          <w:cols w:space="720" w:equalWidth="0">
            <w:col w:w="10232" w:space="0"/>
          </w:cols>
          <w:docGrid w:linePitch="360"/>
        </w:sectPr>
      </w:pPr>
    </w:p>
    <w:p w:rsidR="005B2691" w:rsidRPr="00BC3AA2" w:rsidRDefault="005B2691">
      <w:pPr>
        <w:autoSpaceDE w:val="0"/>
        <w:autoSpaceDN w:val="0"/>
        <w:spacing w:after="64" w:line="220" w:lineRule="exact"/>
        <w:rPr>
          <w:lang w:val="ru-RU"/>
        </w:rPr>
      </w:pPr>
    </w:p>
    <w:p w:rsidR="005B2691" w:rsidRDefault="006A74DB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2858"/>
        <w:gridCol w:w="528"/>
        <w:gridCol w:w="1104"/>
        <w:gridCol w:w="1142"/>
        <w:gridCol w:w="804"/>
        <w:gridCol w:w="4130"/>
        <w:gridCol w:w="1080"/>
        <w:gridCol w:w="3424"/>
      </w:tblGrid>
      <w:tr w:rsidR="005B2691">
        <w:trPr>
          <w:trHeight w:hRule="exact" w:val="348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8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4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3424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45" w:lineRule="auto"/>
              <w:ind w:left="74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5B2691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691" w:rsidRDefault="005B269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691" w:rsidRDefault="005B2691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691" w:rsidRDefault="005B269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691" w:rsidRDefault="005B269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5B2691" w:rsidRDefault="005B2691"/>
        </w:tc>
        <w:tc>
          <w:tcPr>
            <w:tcW w:w="1726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5B2691" w:rsidRDefault="005B2691"/>
        </w:tc>
      </w:tr>
      <w:tr w:rsidR="005B2691" w:rsidRPr="007A59E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1.</w:t>
            </w:r>
            <w:r w:rsidRPr="00BC3AA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Знания о физической культуре</w:t>
            </w:r>
          </w:p>
        </w:tc>
      </w:tr>
      <w:tr w:rsidR="005B2691" w:rsidRPr="007A59E6">
        <w:trPr>
          <w:trHeight w:hRule="exact" w:val="207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80" w:after="0" w:line="245" w:lineRule="auto"/>
              <w:ind w:left="72" w:right="432"/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</w:pPr>
            <w:r w:rsidRPr="00BC3AA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Что понимается под физической культурой</w:t>
            </w:r>
          </w:p>
          <w:p w:rsidR="00EF355D" w:rsidRPr="00BC3AA2" w:rsidRDefault="00EF355D">
            <w:pPr>
              <w:autoSpaceDE w:val="0"/>
              <w:autoSpaceDN w:val="0"/>
              <w:spacing w:before="80" w:after="0" w:line="245" w:lineRule="auto"/>
              <w:ind w:left="72" w:right="432"/>
              <w:rPr>
                <w:lang w:val="ru-RU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5B2691"/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80" w:after="0" w:line="254" w:lineRule="auto"/>
              <w:ind w:left="72" w:right="14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обсуждают рассказ учителя о видах спорта и занятиях физическими упражнениями, которым обучают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школьников на уроках физической культуры,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рассказывают об известных видах спорта и проводят примеры упражнений, которые умеют выполнять;;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проводят наблюдение за передвижениями животных и выделяют общие признаки с передвижениями человека;; проводят сравнение между современными физическими упражнениями и трудовыми действиями древних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охотников, устанавливают возможную связь между ними;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80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80" w:after="0" w:line="250" w:lineRule="auto"/>
              <w:ind w:left="74" w:right="14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Сайт «Инфоурок»</w:t>
            </w:r>
            <w:r w:rsidRPr="00BC3AA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prezentaciya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po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fizkulture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dlya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-1-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klassa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chto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takoe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fizkultura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-4143910.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</w:p>
        </w:tc>
      </w:tr>
      <w:tr w:rsidR="005B2691">
        <w:trPr>
          <w:trHeight w:hRule="exact" w:val="348"/>
        </w:trPr>
        <w:tc>
          <w:tcPr>
            <w:tcW w:w="3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6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5B2691"/>
        </w:tc>
      </w:tr>
      <w:tr w:rsidR="005B2691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Способы самостоятельной деятельности</w:t>
            </w:r>
          </w:p>
        </w:tc>
      </w:tr>
      <w:tr w:rsidR="005B2691" w:rsidRPr="007A59E6">
        <w:trPr>
          <w:trHeight w:hRule="exact" w:val="131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Режим дня школьника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5B2691"/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обсуждают предназначение режима дня, определяют основные дневные мероприятия первоклассника и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распределяют их по часам с утра до вечера;;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знакомятся с таблицей режима дня и правилами её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оформления, уточняют индивидуальные мероприятия и заполняют таблицу (по образцу, с помощью родителей);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78" w:after="0" w:line="230" w:lineRule="auto"/>
              <w:ind w:left="7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РЭШ. Урок №3. </w:t>
            </w:r>
          </w:p>
          <w:p w:rsidR="005B2691" w:rsidRPr="00BC3AA2" w:rsidRDefault="006A74DB">
            <w:pPr>
              <w:autoSpaceDE w:val="0"/>
              <w:autoSpaceDN w:val="0"/>
              <w:spacing w:before="20" w:after="0" w:line="252" w:lineRule="auto"/>
              <w:ind w:left="74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/5736/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/168 916/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Сайт «Интернет-урок»</w:t>
            </w:r>
            <w:r w:rsidRPr="00BC3AA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fizkultura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/1-</w:t>
            </w:r>
            <w:r w:rsidRPr="00BC3AA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spisok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urokov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rezhim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dnya</w:t>
            </w:r>
          </w:p>
        </w:tc>
      </w:tr>
      <w:tr w:rsidR="005B2691">
        <w:trPr>
          <w:trHeight w:hRule="exact" w:val="348"/>
        </w:trPr>
        <w:tc>
          <w:tcPr>
            <w:tcW w:w="3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6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5B2691"/>
        </w:tc>
      </w:tr>
      <w:tr w:rsidR="005B2691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ФИЗИЧЕСКОЕ СОВЕРШЕНСТВОВАНИЕ</w:t>
            </w:r>
          </w:p>
        </w:tc>
      </w:tr>
      <w:tr w:rsidR="005B2691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Оздоровительная физическая культура</w:t>
            </w:r>
          </w:p>
        </w:tc>
      </w:tr>
      <w:tr w:rsidR="005B2691" w:rsidRPr="007A59E6">
        <w:trPr>
          <w:trHeight w:hRule="exact" w:val="150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Личная гигиена и гигиенические процедуры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5B2691"/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знакомятся с понятием «личная гигиена», обсуждают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положительную связь личной гигиены с состоянием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здоровья человека;;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знакомятся с гигиеническими процедурами и правилами их выполнения, устанавливают время их проведения в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режиме дня;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76" w:after="0" w:line="245" w:lineRule="auto"/>
              <w:ind w:left="74" w:right="1008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Сайт «ИнфоурокСайт «Инфоурок»).</w:t>
            </w:r>
          </w:p>
          <w:p w:rsidR="005B2691" w:rsidRPr="00BC3AA2" w:rsidRDefault="006A74DB">
            <w:pPr>
              <w:autoSpaceDE w:val="0"/>
              <w:autoSpaceDN w:val="0"/>
              <w:spacing w:before="20" w:after="0" w:line="245" w:lineRule="auto"/>
              <w:ind w:left="74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prezentaciya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tvoyo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zdorove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lichnaya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gigiena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​3807021.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  <w:p w:rsidR="005B2691" w:rsidRPr="00BC3AA2" w:rsidRDefault="006A74DB">
            <w:pPr>
              <w:autoSpaceDE w:val="0"/>
              <w:autoSpaceDN w:val="0"/>
              <w:spacing w:before="404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/5097/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/168957/</w:t>
            </w:r>
          </w:p>
        </w:tc>
      </w:tr>
      <w:tr w:rsidR="005B2691" w:rsidRPr="007A59E6">
        <w:trPr>
          <w:trHeight w:hRule="exact" w:val="225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Осанка человека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5B2691"/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знакомятся с понятием «осанка человека», правильной и неправильной формой осанки, обсуждают её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отличительные признаки;;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знакомятся с возможными причинами нарушения осанки и способами её профилактики;;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определяют целесообразность использования физических упражнений для профилактики нарушения осанки;;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упражнения для профилактики нарушения осанки (упражнения для формирования навыка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прямостояния и упражнения для развития силы отдельных мышечных групп);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78" w:after="0" w:line="254" w:lineRule="auto"/>
              <w:ind w:left="74" w:right="288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Видео урок: </w:t>
            </w:r>
            <w:r w:rsidRPr="00BC3AA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youtube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watch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KauyYm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6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WCZs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Сайт «Интернет-урок»</w:t>
            </w:r>
            <w:r w:rsidRPr="00BC3AA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interneturok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fizkultura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/1-</w:t>
            </w:r>
            <w:r w:rsidRPr="00BC3AA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spisok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urokov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rezhim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dnya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chast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-3-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utrennyaya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zaryadka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lichnaya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gigiena</w:t>
            </w:r>
          </w:p>
        </w:tc>
      </w:tr>
    </w:tbl>
    <w:p w:rsidR="005B2691" w:rsidRPr="00BC3AA2" w:rsidRDefault="005B2691">
      <w:pPr>
        <w:autoSpaceDE w:val="0"/>
        <w:autoSpaceDN w:val="0"/>
        <w:spacing w:after="0" w:line="14" w:lineRule="exact"/>
        <w:rPr>
          <w:lang w:val="ru-RU"/>
        </w:rPr>
      </w:pPr>
    </w:p>
    <w:p w:rsidR="005B2691" w:rsidRPr="00BC3AA2" w:rsidRDefault="005B2691">
      <w:pPr>
        <w:rPr>
          <w:lang w:val="ru-RU"/>
        </w:rPr>
        <w:sectPr w:rsidR="005B2691" w:rsidRPr="00BC3AA2">
          <w:pgSz w:w="16840" w:h="11900"/>
          <w:pgMar w:top="282" w:right="640" w:bottom="35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B2691" w:rsidRPr="00BC3AA2" w:rsidRDefault="005B269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2858"/>
        <w:gridCol w:w="528"/>
        <w:gridCol w:w="1104"/>
        <w:gridCol w:w="1142"/>
        <w:gridCol w:w="804"/>
        <w:gridCol w:w="4130"/>
        <w:gridCol w:w="1080"/>
        <w:gridCol w:w="3424"/>
      </w:tblGrid>
      <w:tr w:rsidR="005B2691" w:rsidRPr="007A59E6">
        <w:trPr>
          <w:trHeight w:hRule="exact" w:val="4382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Утренняя зарядка и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физкультминутки в режиме дня школьника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5B2691"/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обсуждают рассказ учителя о физкультминутке как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комплексе физических упражнений, её предназначении в учебной деятельности учащихся младшего школьного возраста;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устанавливают положительную связь между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физкультминутками и предупреждением утомления во время учебной деятельности, приводят примеры её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планирования в режиме учебного дня;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комплексы физкультминуток в положении сидя и стоя на месте (упражнения на усиление активности дыхания, кровообращения и внимания; профилактики утомления мышц пальцев рук и спины);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обсуждают рассказ учителя о пользе утренней зарядки, правилах выполнения входящих в неё упражнений;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уточняют название упражнений и последовательность их выполнения в комплексе;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комплекс утренней зарядки, контролируют правильность и последовательность выполнения входящих в него упражнений (упражнения для усиления дыхания и работы сердца; для мышц рук, туловища, спины, живота и ног; дыхательные упражнения для восстановления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организма);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78" w:after="0" w:line="247" w:lineRule="auto"/>
              <w:ind w:left="74" w:right="576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Сайт «Инфоурок»</w:t>
            </w:r>
            <w:r w:rsidRPr="00BC3AA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po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fizicheskoy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kulture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ishodnie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polozheniya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-3128003.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</w:p>
        </w:tc>
      </w:tr>
      <w:tr w:rsidR="005B2691">
        <w:trPr>
          <w:trHeight w:hRule="exact" w:val="348"/>
        </w:trPr>
        <w:tc>
          <w:tcPr>
            <w:tcW w:w="3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5B2691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5B2691"/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5B2691"/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5B2691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2691" w:rsidRDefault="005B2691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5B2691"/>
        </w:tc>
      </w:tr>
      <w:tr w:rsidR="005B2691" w:rsidRPr="007A59E6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4.</w:t>
            </w:r>
            <w:r w:rsidRPr="00BC3AA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Спортивно-оздоровительная физическая культура</w:t>
            </w:r>
          </w:p>
        </w:tc>
      </w:tr>
      <w:tr w:rsidR="005B2691" w:rsidTr="00EF355D">
        <w:trPr>
          <w:trHeight w:hRule="exact" w:val="1728"/>
        </w:trPr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28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4" w:after="0" w:line="250" w:lineRule="auto"/>
              <w:ind w:left="72" w:right="144"/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</w:pPr>
            <w:r w:rsidRPr="00BC3AA2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"Гимнастика с основами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>акробатики".</w:t>
            </w:r>
            <w:r w:rsidRPr="00BC3AA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Правила поведения на уроках физической культуры</w:t>
            </w:r>
          </w:p>
          <w:p w:rsidR="00EF355D" w:rsidRPr="00EF355D" w:rsidRDefault="00EF355D">
            <w:pPr>
              <w:autoSpaceDE w:val="0"/>
              <w:autoSpaceDN w:val="0"/>
              <w:spacing w:before="74" w:after="0" w:line="250" w:lineRule="auto"/>
              <w:ind w:left="72" w:right="144"/>
              <w:rPr>
                <w:lang w:val="ru-RU"/>
              </w:rPr>
            </w:pP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5B2691"/>
        </w:tc>
        <w:tc>
          <w:tcPr>
            <w:tcW w:w="41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74" w:after="0" w:line="252" w:lineRule="auto"/>
              <w:ind w:left="72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знакомятся с правилами поведения на уроках физической культуры, требованиями к обязательному их соблюдению;; знакомятся с формой одежды для занятий физической культурой в спортивном зале и в домашних условиях, во время прогулок на открытом воздухе;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4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4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http://school-collection.edu.ru/catalog/teacher/</w:t>
            </w:r>
          </w:p>
        </w:tc>
      </w:tr>
      <w:tr w:rsidR="005B2691" w:rsidRPr="007A59E6">
        <w:trPr>
          <w:trHeight w:hRule="exact" w:val="1884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</w:pPr>
            <w:r w:rsidRPr="00BC3AA2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"Гимнастика с основами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акробатики". </w:t>
            </w:r>
            <w:r w:rsidRPr="00BC3AA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Исходные положения в физических упражнениях</w:t>
            </w:r>
          </w:p>
          <w:p w:rsidR="00EF355D" w:rsidRPr="00EF355D" w:rsidRDefault="00EF355D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5B2691"/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6" w:after="0" w:line="254" w:lineRule="auto"/>
              <w:ind w:left="72"/>
            </w:pP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знакомятся с понятием «исходное положение» и значением исходного положения для последующего выполнения упражнения;;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наблюдают образец техники учителя, уточняют требования к выполнению отдельных исходных положений;;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основные исходные положения для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выполнения гимнастических упражнений, их названия и требования к выполнению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(стойки; упоры; седы,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положения лёжа);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76" w:after="0" w:line="250" w:lineRule="auto"/>
              <w:ind w:left="74" w:right="576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Сайт «Инфоурок»</w:t>
            </w:r>
            <w:r w:rsidRPr="00BC3AA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po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fizicheskoy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kulture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ishodnie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polozheniya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-3128003.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</w:t>
            </w:r>
          </w:p>
        </w:tc>
      </w:tr>
      <w:tr w:rsidR="005B2691" w:rsidRPr="007A59E6">
        <w:trPr>
          <w:trHeight w:hRule="exact" w:val="1674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"Гимнастика с основами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акробатики". </w:t>
            </w:r>
            <w:r w:rsidRPr="00BC3AA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5B2691"/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наблюдают и анализируют образец техники учителя, уточняют выполнение отдельных технических элементов;; разучивают способы построения стоя на месте (шеренга, колонна по одному, две шеренги, колонна по одному и по два);;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разучивают повороты, стоя на месте (вправо, влево);; разучивают передвижение ходьбой в колонне по одному с равномерной скоростью;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78" w:after="0" w:line="230" w:lineRule="auto"/>
              <w:ind w:left="7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РЭШ. Урок № 26.</w:t>
            </w:r>
          </w:p>
          <w:p w:rsidR="005B2691" w:rsidRPr="00BC3AA2" w:rsidRDefault="006A74DB">
            <w:pPr>
              <w:autoSpaceDE w:val="0"/>
              <w:autoSpaceDN w:val="0"/>
              <w:spacing w:before="20" w:after="0" w:line="245" w:lineRule="auto"/>
              <w:ind w:left="74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/4102/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/189 523</w:t>
            </w:r>
          </w:p>
        </w:tc>
      </w:tr>
    </w:tbl>
    <w:p w:rsidR="005B2691" w:rsidRPr="00BC3AA2" w:rsidRDefault="005B2691">
      <w:pPr>
        <w:autoSpaceDE w:val="0"/>
        <w:autoSpaceDN w:val="0"/>
        <w:spacing w:after="0" w:line="14" w:lineRule="exact"/>
        <w:rPr>
          <w:lang w:val="ru-RU"/>
        </w:rPr>
      </w:pPr>
    </w:p>
    <w:p w:rsidR="005B2691" w:rsidRPr="00BC3AA2" w:rsidRDefault="005B2691">
      <w:pPr>
        <w:rPr>
          <w:lang w:val="ru-RU"/>
        </w:rPr>
        <w:sectPr w:rsidR="005B2691" w:rsidRPr="00BC3AA2">
          <w:pgSz w:w="16840" w:h="11900"/>
          <w:pgMar w:top="284" w:right="640" w:bottom="77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B2691" w:rsidRPr="00BC3AA2" w:rsidRDefault="005B269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2858"/>
        <w:gridCol w:w="528"/>
        <w:gridCol w:w="1104"/>
        <w:gridCol w:w="1142"/>
        <w:gridCol w:w="804"/>
        <w:gridCol w:w="4130"/>
        <w:gridCol w:w="1080"/>
        <w:gridCol w:w="3424"/>
      </w:tblGrid>
      <w:tr w:rsidR="005B2691" w:rsidRPr="007A59E6">
        <w:trPr>
          <w:trHeight w:hRule="exact" w:val="405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47" w:lineRule="auto"/>
              <w:ind w:left="72" w:right="432"/>
            </w:pPr>
            <w:r w:rsidRPr="00BC3AA2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"Гимнастика с основами акробатики".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Гимнастические упражнения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5B2691"/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наблюдают и анализируют образцы техники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гимнастических упражнений учителя, уточняют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выполнение отдельных элементов;;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стилизованные передвижения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(гимнастический шаг; гимнастический бег; чередование гимнастической ходьбы с гимнастическим бегом);; разучивают упражнения с гимнастическим мячом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(подбрасывание одной рукой и двумя руками;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перекладывание с одной руки на другую; прокатывание под ногами; поднимание ног</w:t>
            </w:r>
            <w:r w:rsidR="00EF355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ами из положения лёжа на полу);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разучивают упражнения со скакалкой (перешагивание и перепрыгивание через скакалку, лежащую на полу; поочерёдное и последовательное вращение сложенной вдвое скакалкой одной рукой с правого и левого бока, двумя руками с правого и левого бока, перед собой);; разучивают упражнения в гимнастических прыжках (прыжки в высоту с разведением рук и ног в сторону; с приземлением в полуприседе; с поворотом в правую и левую сторону);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Зачет;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78" w:after="0" w:line="230" w:lineRule="auto"/>
              <w:ind w:left="7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РЭШ. Урок № 2.</w:t>
            </w:r>
          </w:p>
          <w:p w:rsidR="005B2691" w:rsidRPr="00BC3AA2" w:rsidRDefault="006A74DB">
            <w:pPr>
              <w:autoSpaceDE w:val="0"/>
              <w:autoSpaceDN w:val="0"/>
              <w:spacing w:before="20" w:after="0" w:line="247" w:lineRule="auto"/>
              <w:ind w:left="74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/5738/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/168 896/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РЭШ. Урок № 30.</w:t>
            </w:r>
          </w:p>
          <w:p w:rsidR="005B2691" w:rsidRPr="00BC3AA2" w:rsidRDefault="006A74DB">
            <w:pPr>
              <w:autoSpaceDE w:val="0"/>
              <w:autoSpaceDN w:val="0"/>
              <w:spacing w:before="20" w:after="0" w:line="245" w:lineRule="auto"/>
              <w:ind w:left="74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/4191/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/223 621/</w:t>
            </w:r>
          </w:p>
        </w:tc>
      </w:tr>
      <w:tr w:rsidR="005B2691">
        <w:trPr>
          <w:trHeight w:hRule="exact" w:val="227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47" w:lineRule="auto"/>
              <w:ind w:left="72" w:right="432"/>
            </w:pPr>
            <w:r w:rsidRPr="00BC3AA2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"Гимнастика с основами акробатики".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Акробатические упражнения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5B2691"/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наблюдают и анализируют образцы техники учителя, контролируют её выполнение другими учащимися,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помогают им исправлять ошибки;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обучаются подъёму туловища из положения лёжа на спине и животе;;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обучаются подъёму ног из положения лёжа на животе;; обучаются сгибанию рук в положении упор лёжа;;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прыжки в группировке, толчком двумя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ногами;;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разучивают прыжки в упоре на руках, толчком двумя ногами;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Зачет;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https://resh.edu.ru/subject/lesson/5746/start/189544/</w:t>
            </w:r>
          </w:p>
        </w:tc>
      </w:tr>
      <w:tr w:rsidR="005B2691" w:rsidRPr="007A59E6">
        <w:trPr>
          <w:trHeight w:hRule="exact" w:val="712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4.6.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"Лыжная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подготовка". Строевые команды в лыжной подготовке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5B2691"/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5B2691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76" w:after="0" w:line="233" w:lineRule="auto"/>
              <w:ind w:left="7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РЭШ. Урок № 18. </w:t>
            </w:r>
          </w:p>
          <w:p w:rsidR="005B2691" w:rsidRPr="00BC3AA2" w:rsidRDefault="006A74DB">
            <w:pPr>
              <w:autoSpaceDE w:val="0"/>
              <w:autoSpaceDN w:val="0"/>
              <w:spacing w:before="18" w:after="0" w:line="245" w:lineRule="auto"/>
              <w:ind w:left="74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/5740/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/223 641</w:t>
            </w:r>
          </w:p>
        </w:tc>
      </w:tr>
    </w:tbl>
    <w:p w:rsidR="005B2691" w:rsidRPr="00BC3AA2" w:rsidRDefault="005B2691">
      <w:pPr>
        <w:autoSpaceDE w:val="0"/>
        <w:autoSpaceDN w:val="0"/>
        <w:spacing w:after="0" w:line="14" w:lineRule="exact"/>
        <w:rPr>
          <w:lang w:val="ru-RU"/>
        </w:rPr>
      </w:pPr>
    </w:p>
    <w:p w:rsidR="005B2691" w:rsidRPr="00BC3AA2" w:rsidRDefault="005B2691">
      <w:pPr>
        <w:rPr>
          <w:lang w:val="ru-RU"/>
        </w:rPr>
        <w:sectPr w:rsidR="005B2691" w:rsidRPr="00BC3AA2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B2691" w:rsidRPr="00BC3AA2" w:rsidRDefault="005B269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2858"/>
        <w:gridCol w:w="528"/>
        <w:gridCol w:w="1104"/>
        <w:gridCol w:w="1142"/>
        <w:gridCol w:w="804"/>
        <w:gridCol w:w="4130"/>
        <w:gridCol w:w="1080"/>
        <w:gridCol w:w="3424"/>
      </w:tblGrid>
      <w:tr w:rsidR="005B2691" w:rsidRPr="007A59E6">
        <w:trPr>
          <w:trHeight w:hRule="exact" w:val="399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4.7.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"Лыжная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подготовка". Передвижение на лыжах ступающим и скользящим шагом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5B2691"/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наблюдают и анализируют образец техники передвижения на лыжах учителя ступающим шагом, уточняют отдельные её элементы;;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имитационные упражнения техники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передвижения на лыжах ступающим шагом, контролируют отдельные её элементы;;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и совершенствуют технику ступающего шага во время передвижения по учебной дистанции;;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наблюдают и анализируют образец техники передвижения на лыжах учителя скользящим шагом, уточняют отдельные её элементы, сравнивают с техникой ступающего шага, выделяют отличительные признаки;;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имитационные упражнения техники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передвижения на лыжах скользящим шагом без лыж,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контролируют отдельные её элементы (по фазам движения и в полной координации);;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разучивают технику передвижения скользящим шагом в полной координации и совершенствуют её во время прохождения учебной дистанции;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78" w:after="0" w:line="230" w:lineRule="auto"/>
              <w:ind w:left="7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РЭШ. Урок № 18. </w:t>
            </w:r>
          </w:p>
          <w:p w:rsidR="005B2691" w:rsidRPr="00BC3AA2" w:rsidRDefault="006A74DB">
            <w:pPr>
              <w:autoSpaceDE w:val="0"/>
              <w:autoSpaceDN w:val="0"/>
              <w:spacing w:before="20" w:after="0" w:line="247" w:lineRule="auto"/>
              <w:ind w:left="74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/5740/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/223 641/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РЭШ. Урок № 19.</w:t>
            </w:r>
          </w:p>
          <w:p w:rsidR="005B2691" w:rsidRPr="00BC3AA2" w:rsidRDefault="006A74DB">
            <w:pPr>
              <w:autoSpaceDE w:val="0"/>
              <w:autoSpaceDN w:val="0"/>
              <w:spacing w:before="20" w:after="0" w:line="247" w:lineRule="auto"/>
              <w:ind w:left="74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/5742/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/223 801/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РЭШ. Урок № 20.</w:t>
            </w:r>
          </w:p>
          <w:p w:rsidR="005B2691" w:rsidRPr="00BC3AA2" w:rsidRDefault="006A74DB">
            <w:pPr>
              <w:autoSpaceDE w:val="0"/>
              <w:autoSpaceDN w:val="0"/>
              <w:spacing w:before="20" w:after="0" w:line="247" w:lineRule="auto"/>
              <w:ind w:left="74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/4183/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/189 419/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РЭШ. Урок № 21.</w:t>
            </w:r>
          </w:p>
          <w:p w:rsidR="005B2691" w:rsidRPr="00BC3AA2" w:rsidRDefault="006A74DB">
            <w:pPr>
              <w:autoSpaceDE w:val="0"/>
              <w:autoSpaceDN w:val="0"/>
              <w:spacing w:before="20" w:after="0" w:line="250" w:lineRule="auto"/>
              <w:ind w:left="74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/4190/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/691 68/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РЭШ. Урок № 22.</w:t>
            </w:r>
          </w:p>
          <w:p w:rsidR="005B2691" w:rsidRPr="00BC3AA2" w:rsidRDefault="006A74DB">
            <w:pPr>
              <w:autoSpaceDE w:val="0"/>
              <w:autoSpaceDN w:val="0"/>
              <w:spacing w:before="18" w:after="0" w:line="254" w:lineRule="auto"/>
              <w:ind w:left="74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/4088/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/189 440/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Видеоуроки: </w:t>
            </w:r>
            <w:r w:rsidRPr="00BC3AA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youtube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watch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=8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vf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Mqb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zg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C3AA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youtube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watch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OIrF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pZoJ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</w:t>
            </w:r>
          </w:p>
        </w:tc>
      </w:tr>
      <w:tr w:rsidR="005B2691">
        <w:trPr>
          <w:trHeight w:hRule="exact" w:val="3806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4.8.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78" w:after="0" w:line="247" w:lineRule="auto"/>
              <w:ind w:left="72" w:right="576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"Лёгкая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атлетика". </w:t>
            </w:r>
            <w:r w:rsidRPr="00BC3AA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Равномерное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передвижение в ходьбе и беге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5B2691"/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обучаются равномерной ходьбе в колоне по одному с использованием лидера (передвижение учителя);; обучаются равномерной ходьбе в колонне по одному с изменением скорости передвижения с использованием метронома;;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обучаются равномерной ходьбе в колонне по одному с изменением скорости передвижения (по команде);; обучаются равномерному бегу в колонне по одному с невысокой скоростью с использованием лидера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(передвижение учителя);;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обучаются равномерному бегу в колонне по одному с невысокой скоростью;;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обучаются равномерному бегу в колонне по одному с разной скоростью передвижения с использованием лидера;;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обучаются равномерному бегу в колонне по одному с разной скоростью передвижения (по команде);;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обучаются равномерному бегу в колонне по одному в чередовании с равномерной ходьбой (по команде);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78" w:after="0" w:line="230" w:lineRule="auto"/>
              <w:ind w:left="7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РЭШ. Урок № 10.</w:t>
            </w:r>
          </w:p>
          <w:p w:rsidR="005B2691" w:rsidRPr="00BC3AA2" w:rsidRDefault="006A74DB">
            <w:pPr>
              <w:autoSpaceDE w:val="0"/>
              <w:autoSpaceDN w:val="0"/>
              <w:spacing w:before="20" w:after="0" w:line="247" w:lineRule="auto"/>
              <w:ind w:left="74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/4188/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/169 062/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Видеоуроки.</w:t>
            </w:r>
          </w:p>
          <w:p w:rsidR="005B2691" w:rsidRDefault="006A74DB">
            <w:pPr>
              <w:autoSpaceDE w:val="0"/>
              <w:autoSpaceDN w:val="0"/>
              <w:spacing w:before="20" w:after="0" w:line="252" w:lineRule="auto"/>
              <w:ind w:left="74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https://www.youtube.com/watch?v=jLtgYP8kX BQ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https://www.youtube.com/watch?v=z4kjzvvGY K8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https://www.youtube.com/watch?v=nw5xNOs7 FN4</w:t>
            </w:r>
          </w:p>
        </w:tc>
      </w:tr>
      <w:tr w:rsidR="005B2691" w:rsidRPr="007A59E6">
        <w:trPr>
          <w:trHeight w:hRule="exact" w:val="225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4.9.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"Лёгкая атлетика". </w:t>
            </w:r>
            <w:r w:rsidRPr="00BC3AA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Прыжок в длину с места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5B2691"/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знакомятся с образцом учителя и правилами его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выполнения (расположение у стартовой линии, принятие исходного положения перед прыжком; выполнение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приземления после фазы полёта; измерение результата после приземления);;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одновременное отталкивание двумя ногами (прыжки вверх из полуприседа на месте; с поворотом в правую и левую сторону);;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обучаются приземлению после спрыгивания с горки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матов;;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обучаются прыжку в длину с места в полной координации;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Зачет;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78" w:after="0" w:line="230" w:lineRule="auto"/>
              <w:ind w:left="7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РЭШ. Урок № 12.</w:t>
            </w:r>
          </w:p>
          <w:p w:rsidR="005B2691" w:rsidRPr="00BC3AA2" w:rsidRDefault="006A74DB">
            <w:pPr>
              <w:autoSpaceDE w:val="0"/>
              <w:autoSpaceDN w:val="0"/>
              <w:spacing w:before="20" w:after="0" w:line="245" w:lineRule="auto"/>
              <w:ind w:left="74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/4078/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/169 103/</w:t>
            </w:r>
          </w:p>
        </w:tc>
      </w:tr>
    </w:tbl>
    <w:p w:rsidR="005B2691" w:rsidRPr="00BC3AA2" w:rsidRDefault="005B2691">
      <w:pPr>
        <w:autoSpaceDE w:val="0"/>
        <w:autoSpaceDN w:val="0"/>
        <w:spacing w:after="0" w:line="14" w:lineRule="exact"/>
        <w:rPr>
          <w:lang w:val="ru-RU"/>
        </w:rPr>
      </w:pPr>
    </w:p>
    <w:p w:rsidR="005B2691" w:rsidRPr="00BC3AA2" w:rsidRDefault="005B2691">
      <w:pPr>
        <w:rPr>
          <w:lang w:val="ru-RU"/>
        </w:rPr>
        <w:sectPr w:rsidR="005B2691" w:rsidRPr="00BC3AA2">
          <w:pgSz w:w="16840" w:h="11900"/>
          <w:pgMar w:top="284" w:right="640" w:bottom="62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B2691" w:rsidRPr="00BC3AA2" w:rsidRDefault="005B269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1565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708"/>
        <w:gridCol w:w="993"/>
        <w:gridCol w:w="708"/>
        <w:gridCol w:w="632"/>
        <w:gridCol w:w="3196"/>
        <w:gridCol w:w="1275"/>
        <w:gridCol w:w="2552"/>
      </w:tblGrid>
      <w:tr w:rsidR="005B2691" w:rsidTr="00263697">
        <w:trPr>
          <w:trHeight w:hRule="exact" w:val="26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 w:rsidP="00862CD9">
            <w:pPr>
              <w:autoSpaceDE w:val="0"/>
              <w:autoSpaceDN w:val="0"/>
              <w:spacing w:before="78" w:after="0" w:line="245" w:lineRule="auto"/>
              <w:ind w:left="72" w:right="-1812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"Лёгкая атлетика". </w:t>
            </w:r>
            <w:r w:rsidRPr="00BC3AA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Прыжок в длину и в высоту с прямого разбега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5B2691"/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наблюдают выполнение образца техники прыжка в высоту с прямого разбега, анализируют основные его фазы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(разбег, отталкивание, полёт, приземление);;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фазу приземления (после прыжка вверх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толчком двумя ногами; после прыжка вверх-вперёд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толчком двумя ногами с невысокой площадки);;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фазу отталкивания (прыжки на одной ноге по разметкам, многоскоки, прыжки толчком одной ногой вперёд-вверх с места и с разбега с приземлением);;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фазы разбега (бег по разметкам с ускорением; бег с ускорением и последующим отталкиванием);;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разучивают выполнение прыжка в длину с места, толчком двумя в полной координации;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Зачет;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Видеоуроки.</w:t>
            </w:r>
          </w:p>
          <w:p w:rsidR="005B2691" w:rsidRDefault="006A74DB">
            <w:pPr>
              <w:autoSpaceDE w:val="0"/>
              <w:autoSpaceDN w:val="0"/>
              <w:spacing w:before="20" w:after="0" w:line="245" w:lineRule="auto"/>
              <w:ind w:left="74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https://www.youtube.com/watch?v=PInqAWv6 2jA</w:t>
            </w:r>
          </w:p>
        </w:tc>
      </w:tr>
      <w:tr w:rsidR="005B2691" w:rsidTr="00263697">
        <w:trPr>
          <w:trHeight w:hRule="exact" w:val="24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6" w:after="0" w:line="245" w:lineRule="auto"/>
              <w:ind w:left="72" w:right="288"/>
            </w:pPr>
            <w:r w:rsidRPr="00BC3AA2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"Подвижные и спортивные игры".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Подвижные игры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5B2691"/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считалки для проведения совместных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подвижных игр; используют их при распределении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игровых ролей среди играющих;;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игровые действия и правила подвижных игр, обучаются способам организации и подготовки игровых площадок;;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обучаются самостоятельной организации и проведению подвижных игр (по учебным группам);;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играют в разученные подвижные игры;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76" w:after="0" w:line="233" w:lineRule="auto"/>
              <w:ind w:left="7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РЭШ. Урок № 43.</w:t>
            </w:r>
          </w:p>
          <w:p w:rsidR="005B2691" w:rsidRPr="00BC3AA2" w:rsidRDefault="006A74DB">
            <w:pPr>
              <w:autoSpaceDE w:val="0"/>
              <w:autoSpaceDN w:val="0"/>
              <w:spacing w:before="18" w:after="0" w:line="250" w:lineRule="auto"/>
              <w:ind w:left="74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/4132/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/223 883/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РЭШ. Урок № 44.</w:t>
            </w:r>
          </w:p>
          <w:p w:rsidR="005B2691" w:rsidRPr="00BC3AA2" w:rsidRDefault="006A74DB">
            <w:pPr>
              <w:autoSpaceDE w:val="0"/>
              <w:autoSpaceDN w:val="0"/>
              <w:spacing w:before="18" w:after="0" w:line="250" w:lineRule="auto"/>
              <w:ind w:left="74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/4144/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/189 765/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РЭШ. Урок № 45.</w:t>
            </w:r>
          </w:p>
          <w:p w:rsidR="005B2691" w:rsidRPr="00BC3AA2" w:rsidRDefault="006A74DB">
            <w:pPr>
              <w:autoSpaceDE w:val="0"/>
              <w:autoSpaceDN w:val="0"/>
              <w:spacing w:before="20" w:after="0" w:line="247" w:lineRule="auto"/>
              <w:ind w:left="74" w:right="288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\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/5752/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/18 9786/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Видеоуроки.</w:t>
            </w:r>
          </w:p>
          <w:p w:rsidR="005B2691" w:rsidRDefault="006A74DB">
            <w:pPr>
              <w:autoSpaceDE w:val="0"/>
              <w:autoSpaceDN w:val="0"/>
              <w:spacing w:before="20" w:after="0" w:line="245" w:lineRule="auto"/>
              <w:ind w:left="74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https://www.youtube.com/watch?v=wNJryLtDt HY</w:t>
            </w:r>
          </w:p>
        </w:tc>
      </w:tr>
      <w:tr w:rsidR="005B2691" w:rsidTr="00263697">
        <w:trPr>
          <w:trHeight w:hRule="exact" w:val="350"/>
        </w:trPr>
        <w:tc>
          <w:tcPr>
            <w:tcW w:w="226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263697">
            <w:pPr>
              <w:autoSpaceDE w:val="0"/>
              <w:autoSpaceDN w:val="0"/>
              <w:spacing w:before="76" w:after="0" w:line="230" w:lineRule="auto"/>
              <w:ind w:left="72"/>
            </w:pPr>
            <w:r w:rsidRPr="00D60635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         </w:t>
            </w:r>
            <w:r w:rsidR="006A74DB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54</w:t>
            </w:r>
          </w:p>
        </w:tc>
        <w:tc>
          <w:tcPr>
            <w:tcW w:w="9356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5B2691"/>
        </w:tc>
      </w:tr>
      <w:tr w:rsidR="005B2691" w:rsidRPr="007A59E6" w:rsidTr="00263697">
        <w:trPr>
          <w:trHeight w:hRule="exact" w:val="432"/>
        </w:trPr>
        <w:tc>
          <w:tcPr>
            <w:tcW w:w="123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26369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       </w:t>
            </w:r>
            <w:r w:rsidR="006A74DB"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5. </w:t>
            </w:r>
            <w:r w:rsidR="006A74DB" w:rsidRPr="00BC3AA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Прикладно-ориентированная физическая культура</w:t>
            </w:r>
          </w:p>
        </w:tc>
      </w:tr>
      <w:tr w:rsidR="005B2691" w:rsidTr="00263697">
        <w:trPr>
          <w:trHeight w:hRule="exact" w:val="34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Рефлексия: демонстрация прироста показателей физических качеств к нормативным требованиям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комплекса ГТО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5B2691"/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демонстрация прироста показателей физических качеств к нормативным требованиям комплекса ГТО;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Зачет;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76" w:after="0" w:line="252" w:lineRule="auto"/>
              <w:ind w:left="74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gto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Сайт «Инфоурок»</w:t>
            </w:r>
            <w:r w:rsidRPr="00BC3AA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prezentaciya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po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fizkulture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temu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metanie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malogo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myacha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mesta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-2869478.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РЭШ. Урок № 11.</w:t>
            </w:r>
          </w:p>
          <w:p w:rsidR="005B2691" w:rsidRPr="00BC3AA2" w:rsidRDefault="006A74DB">
            <w:pPr>
              <w:autoSpaceDE w:val="0"/>
              <w:autoSpaceDN w:val="0"/>
              <w:spacing w:before="20" w:after="0" w:line="247" w:lineRule="auto"/>
              <w:ind w:left="74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/4063/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/169 082/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Видеоуроки.</w:t>
            </w:r>
          </w:p>
          <w:p w:rsidR="005B2691" w:rsidRDefault="006A74DB">
            <w:pPr>
              <w:autoSpaceDE w:val="0"/>
              <w:autoSpaceDN w:val="0"/>
              <w:spacing w:before="20" w:after="0" w:line="252" w:lineRule="auto"/>
              <w:ind w:left="74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youtube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watch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nmW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er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KU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_0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Видео урок: </w:t>
            </w:r>
            <w:r w:rsidRPr="00BC3AA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youtube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watch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=12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FDg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</w:t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Урок № 9.</w:t>
            </w:r>
          </w:p>
          <w:p w:rsidR="005B2691" w:rsidRDefault="006A74DB">
            <w:pPr>
              <w:autoSpaceDE w:val="0"/>
              <w:autoSpaceDN w:val="0"/>
              <w:spacing w:before="20" w:after="0" w:line="245" w:lineRule="auto"/>
              <w:ind w:left="74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https://resh.edu.ru/subject/lesson/5739/start/169 041</w:t>
            </w:r>
          </w:p>
        </w:tc>
      </w:tr>
      <w:tr w:rsidR="005B2691" w:rsidTr="00263697">
        <w:trPr>
          <w:trHeight w:hRule="exact" w:val="348"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26369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         </w:t>
            </w:r>
            <w:r w:rsidR="006A74DB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5B2691"/>
        </w:tc>
      </w:tr>
      <w:tr w:rsidR="005B2691" w:rsidTr="00263697">
        <w:trPr>
          <w:trHeight w:hRule="exact" w:val="843"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 w:rsidP="00263697">
            <w:pPr>
              <w:autoSpaceDE w:val="0"/>
              <w:autoSpaceDN w:val="0"/>
              <w:spacing w:before="76" w:after="0" w:line="245" w:lineRule="auto"/>
              <w:ind w:left="72" w:right="720"/>
              <w:jc w:val="center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61</w:t>
            </w:r>
          </w:p>
        </w:tc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5B2691"/>
        </w:tc>
      </w:tr>
    </w:tbl>
    <w:p w:rsidR="005B2691" w:rsidRDefault="005B2691">
      <w:pPr>
        <w:autoSpaceDE w:val="0"/>
        <w:autoSpaceDN w:val="0"/>
        <w:spacing w:after="0" w:line="14" w:lineRule="exact"/>
      </w:pPr>
    </w:p>
    <w:p w:rsidR="005B2691" w:rsidRDefault="005B2691">
      <w:pPr>
        <w:sectPr w:rsidR="005B2691">
          <w:pgSz w:w="16840" w:h="11900"/>
          <w:pgMar w:top="284" w:right="640" w:bottom="55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B2691" w:rsidRDefault="005B2691" w:rsidP="00263697">
      <w:pPr>
        <w:ind w:left="-567" w:firstLine="567"/>
        <w:sectPr w:rsidR="005B2691">
          <w:pgSz w:w="16840" w:h="11900"/>
          <w:pgMar w:top="1440" w:right="1440" w:bottom="1440" w:left="1440" w:header="720" w:footer="720" w:gutter="0"/>
          <w:cols w:space="720" w:equalWidth="0">
            <w:col w:w="15534" w:space="0"/>
          </w:cols>
          <w:docGrid w:linePitch="360"/>
        </w:sectPr>
      </w:pPr>
    </w:p>
    <w:p w:rsidR="005B2691" w:rsidRDefault="005B2691">
      <w:pPr>
        <w:autoSpaceDE w:val="0"/>
        <w:autoSpaceDN w:val="0"/>
        <w:spacing w:after="78" w:line="220" w:lineRule="exact"/>
      </w:pPr>
    </w:p>
    <w:p w:rsidR="005B2691" w:rsidRDefault="006A74DB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5B2691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5B2691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691" w:rsidRDefault="005B2691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5B2691" w:rsidRDefault="005B2691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691" w:rsidRDefault="005B2691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691" w:rsidRDefault="005B2691"/>
        </w:tc>
      </w:tr>
      <w:tr w:rsidR="005B2691" w:rsidTr="00EB4A16">
        <w:trPr>
          <w:trHeight w:hRule="exact" w:val="146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B4A16" w:rsidRPr="003900FC" w:rsidRDefault="00EB4A1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EB4A16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3900FC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u w:val="single"/>
                <w:lang w:val="ru-RU"/>
              </w:rPr>
              <w:t>Знания о физической культуре</w:t>
            </w:r>
            <w:r w:rsidR="00D55D38" w:rsidRPr="003900FC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u w:val="single"/>
                <w:lang w:val="ru-RU"/>
              </w:rPr>
              <w:t>.</w:t>
            </w:r>
          </w:p>
          <w:p w:rsidR="005B2691" w:rsidRPr="00BC3AA2" w:rsidRDefault="006A74DB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Урок физической культуры в школе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7A59E6" w:rsidRDefault="007A59E6">
            <w:pPr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B2691" w:rsidTr="00D55D38">
        <w:trPr>
          <w:trHeight w:hRule="exact" w:val="127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55D38" w:rsidRDefault="006A74D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D55D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55D38" w:rsidRPr="003900FC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u w:val="single"/>
                <w:lang w:val="ru-RU"/>
              </w:rPr>
              <w:t>Способы самостоятельной деятельности</w:t>
            </w:r>
            <w:r w:rsidR="00D55D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5B2691" w:rsidRPr="00D55D38" w:rsidRDefault="006A74D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D55D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Режим дня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7A59E6" w:rsidRDefault="007A59E6">
            <w:pPr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B2691" w:rsidTr="00D55D38">
        <w:trPr>
          <w:trHeight w:hRule="exact" w:val="227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2691" w:rsidRPr="00563B4A" w:rsidRDefault="00D55D38">
            <w:pPr>
              <w:autoSpaceDE w:val="0"/>
              <w:autoSpaceDN w:val="0"/>
              <w:spacing w:before="100" w:after="0" w:line="262" w:lineRule="auto"/>
              <w:ind w:left="72" w:right="432"/>
              <w:rPr>
                <w:lang w:val="ru-RU"/>
              </w:rPr>
            </w:pPr>
            <w:r w:rsidRPr="003900FC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u w:val="single"/>
                <w:lang w:val="ru-RU"/>
              </w:rPr>
              <w:t>Оздоровительная физическая культура</w:t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A74DB"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Личная гигиена и </w:t>
            </w:r>
            <w:r w:rsidR="006A74DB" w:rsidRPr="00BC3AA2">
              <w:rPr>
                <w:lang w:val="ru-RU"/>
              </w:rPr>
              <w:br/>
            </w:r>
            <w:r w:rsidR="006A74DB"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гигиенические процедуры</w:t>
            </w:r>
            <w:r w:rsidR="00E3379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r w:rsidR="00563B4A" w:rsidRPr="00563B4A">
              <w:rPr>
                <w:rFonts w:ascii="Arial" w:hAnsi="Arial" w:cs="Arial"/>
                <w:color w:val="000000"/>
                <w:sz w:val="27"/>
                <w:szCs w:val="27"/>
                <w:shd w:val="clear" w:color="auto" w:fill="F7F5F5"/>
                <w:lang w:val="ru-RU"/>
              </w:rPr>
              <w:t xml:space="preserve"> </w:t>
            </w:r>
            <w:r w:rsidR="00563B4A" w:rsidRPr="00563B4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История Олимпийских игр. Олимпийские игры в</w:t>
            </w:r>
            <w:r w:rsidR="00563B4A" w:rsidRPr="00563B4A">
              <w:rPr>
                <w:rFonts w:ascii="Arial" w:hAnsi="Arial" w:cs="Arial"/>
                <w:color w:val="000000"/>
                <w:sz w:val="27"/>
                <w:szCs w:val="27"/>
                <w:shd w:val="clear" w:color="auto" w:fill="F7F5F5"/>
                <w:lang w:val="ru-RU"/>
              </w:rPr>
              <w:t xml:space="preserve"> </w:t>
            </w:r>
            <w:r w:rsidR="00563B4A" w:rsidRPr="00563B4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России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7A59E6" w:rsidRDefault="007A59E6">
            <w:pPr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B269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Осанка человека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7A59E6" w:rsidRDefault="007A59E6">
            <w:pPr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5B269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Утренняя зарядка и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физкультминутки в режиме дня школьника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7A59E6" w:rsidRDefault="007A59E6">
            <w:pPr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B2691" w:rsidTr="00D55D38">
        <w:trPr>
          <w:trHeight w:hRule="exact" w:val="28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55D38" w:rsidRPr="003900FC" w:rsidRDefault="00D55D38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u w:val="single"/>
                <w:lang w:val="ru-RU"/>
              </w:rPr>
            </w:pPr>
            <w:r w:rsidRPr="003900F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u w:val="single"/>
                <w:lang w:val="ru-RU"/>
              </w:rPr>
              <w:t>Спортивно-оздоровительная физическая культура</w:t>
            </w:r>
          </w:p>
          <w:p w:rsidR="00D55D38" w:rsidRPr="00D55D38" w:rsidRDefault="00D55D38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55D38">
              <w:rPr>
                <w:rFonts w:ascii="Times New Roman" w:eastAsia="Times New Roman" w:hAnsi="Times New Roman"/>
                <w:i/>
                <w:color w:val="000000"/>
                <w:w w:val="97"/>
                <w:sz w:val="24"/>
                <w:szCs w:val="24"/>
                <w:lang w:val="ru-RU"/>
              </w:rPr>
              <w:t xml:space="preserve">Модуль "Гимнастика с основами </w:t>
            </w:r>
            <w:r w:rsidRPr="00D55D38">
              <w:rPr>
                <w:sz w:val="24"/>
                <w:szCs w:val="24"/>
                <w:lang w:val="ru-RU"/>
              </w:rPr>
              <w:br/>
            </w:r>
            <w:r w:rsidRPr="00D55D38">
              <w:rPr>
                <w:rFonts w:ascii="Times New Roman" w:eastAsia="Times New Roman" w:hAnsi="Times New Roman"/>
                <w:i/>
                <w:color w:val="000000"/>
                <w:w w:val="97"/>
                <w:sz w:val="24"/>
                <w:szCs w:val="24"/>
                <w:lang w:val="ru-RU"/>
              </w:rPr>
              <w:t>акробатики".</w:t>
            </w:r>
          </w:p>
          <w:p w:rsidR="005B2691" w:rsidRPr="00BC3AA2" w:rsidRDefault="006A74DB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поведения на уроке физической культуры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7A59E6" w:rsidRDefault="007A59E6">
            <w:pPr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B2691" w:rsidTr="00D55D38">
        <w:trPr>
          <w:trHeight w:hRule="exact" w:val="240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2691" w:rsidRPr="00D55D38" w:rsidRDefault="006A74DB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D55D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7A59E6" w:rsidRDefault="007A59E6">
            <w:pPr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B2691" w:rsidTr="00563B4A">
        <w:trPr>
          <w:trHeight w:hRule="exact" w:val="42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00FC" w:rsidRDefault="006A74DB" w:rsidP="00D55D38">
            <w:pPr>
              <w:autoSpaceDE w:val="0"/>
              <w:autoSpaceDN w:val="0"/>
              <w:spacing w:before="98" w:after="0" w:line="271" w:lineRule="auto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EB4A16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Строевые упражнения и </w:t>
            </w:r>
            <w:r w:rsidRPr="00EB4A16">
              <w:rPr>
                <w:b/>
                <w:lang w:val="ru-RU"/>
              </w:rPr>
              <w:br/>
            </w:r>
            <w:r w:rsidRPr="00EB4A16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организующие команды на уроках физической культуры</w:t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5B2691" w:rsidRPr="00563B4A" w:rsidRDefault="00563B4A" w:rsidP="00D55D38">
            <w:pPr>
              <w:autoSpaceDE w:val="0"/>
              <w:autoSpaceDN w:val="0"/>
              <w:spacing w:before="98" w:after="0" w:line="271" w:lineRule="auto"/>
              <w:rPr>
                <w:lang w:val="ru-RU"/>
              </w:rPr>
            </w:pPr>
            <w:r w:rsidRPr="00563B4A">
              <w:rPr>
                <w:rFonts w:ascii="Arial" w:hAnsi="Arial" w:cs="Arial"/>
                <w:color w:val="000000"/>
                <w:sz w:val="27"/>
                <w:szCs w:val="27"/>
                <w:shd w:val="clear" w:color="auto" w:fill="F7F5F5"/>
                <w:lang w:val="ru-RU"/>
              </w:rPr>
              <w:t xml:space="preserve"> </w:t>
            </w:r>
            <w:r w:rsidRPr="00563B4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>Организующие команды: «Стройся», «Смирно», «На первый, второй рассчитайсь», «Вольно», «Шагом марш», «На месте стой, раз, два», «Равняйсь», «В</w:t>
            </w:r>
            <w:r w:rsidRPr="00563B4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</w:rPr>
              <w:t> </w:t>
            </w:r>
            <w:r w:rsidRPr="00563B4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  <w:t xml:space="preserve"> две шеренги становись»</w:t>
            </w:r>
          </w:p>
          <w:p w:rsidR="005B2691" w:rsidRPr="00BC3AA2" w:rsidRDefault="006A74DB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Построение в одну и в две </w:t>
            </w:r>
            <w:r w:rsidRPr="00BC3AA2">
              <w:rPr>
                <w:lang w:val="ru-RU"/>
              </w:rPr>
              <w:br/>
            </w:r>
            <w:r w:rsidR="00E3379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шеренги. Построение в одну и в </w:t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две колонны.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7A59E6" w:rsidRDefault="007A59E6">
            <w:pPr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B2691" w:rsidTr="00D55D38">
        <w:trPr>
          <w:trHeight w:hRule="exact" w:val="450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55D38" w:rsidRPr="00D55D38" w:rsidRDefault="00D55D38" w:rsidP="00D55D38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B4A16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Строевые упражнения и </w:t>
            </w:r>
            <w:r w:rsidRPr="00EB4A16">
              <w:rPr>
                <w:b/>
                <w:lang w:val="ru-RU"/>
              </w:rPr>
              <w:br/>
            </w:r>
            <w:r w:rsidRPr="00EB4A16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организующие команды на уроках физической культуры</w:t>
            </w:r>
          </w:p>
          <w:p w:rsidR="005B2691" w:rsidRPr="00BC3AA2" w:rsidRDefault="00563B4A" w:rsidP="00651BFD">
            <w:pPr>
              <w:autoSpaceDE w:val="0"/>
              <w:autoSpaceDN w:val="0"/>
              <w:spacing w:before="100" w:after="0" w:line="271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Отработка навыков строевых упражнений</w:t>
            </w:r>
            <w:r w:rsidR="006A74DB"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="006A74DB" w:rsidRPr="00BC3AA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организующих команд</w:t>
            </w:r>
            <w:r w:rsidR="006A74DB"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 уроках физической культуры.</w:t>
            </w:r>
          </w:p>
          <w:p w:rsidR="005B2691" w:rsidRPr="00BC3AA2" w:rsidRDefault="006A74DB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Повороты направо, налево, кругом на месте.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7A59E6" w:rsidRDefault="007A59E6">
            <w:pPr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B2691" w:rsidRPr="00651BFD" w:rsidTr="00D55D38">
        <w:trPr>
          <w:trHeight w:hRule="exact" w:val="368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55D38" w:rsidRDefault="00D55D38" w:rsidP="00D55D38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 w:rsidRPr="00EB4A16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Строевые упражнения и </w:t>
            </w:r>
            <w:r w:rsidRPr="00EB4A16">
              <w:rPr>
                <w:b/>
                <w:lang w:val="ru-RU"/>
              </w:rPr>
              <w:br/>
            </w:r>
            <w:r w:rsidRPr="00EB4A16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организующие команды на уроках физической культуры</w:t>
            </w:r>
          </w:p>
          <w:p w:rsidR="003900FC" w:rsidRPr="00D55D38" w:rsidRDefault="003900FC" w:rsidP="00D55D38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900F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Построение в одну, две колонны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  <w:p w:rsidR="005B2691" w:rsidRPr="00563B4A" w:rsidRDefault="006A74DB" w:rsidP="00D55D38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3B4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Движение в одной колонне с равномерной скоростью.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651BFD" w:rsidRDefault="006A74DB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651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651BFD" w:rsidRDefault="006A74D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51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651BFD" w:rsidRDefault="006A74D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51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651BFD" w:rsidRDefault="007A59E6">
            <w:pPr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651BFD" w:rsidRDefault="006A74DB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651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5B2691" w:rsidTr="003900FC">
        <w:trPr>
          <w:trHeight w:hRule="exact" w:val="297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651BFD" w:rsidRDefault="006A74DB" w:rsidP="003900FC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651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00FC" w:rsidRDefault="003900FC" w:rsidP="003900FC">
            <w:pPr>
              <w:autoSpaceDE w:val="0"/>
              <w:autoSpaceDN w:val="0"/>
              <w:spacing w:before="98" w:after="0"/>
              <w:ind w:left="72"/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</w:pPr>
            <w:r w:rsidRPr="003900FC">
              <w:rPr>
                <w:rFonts w:ascii="Times New Roman" w:eastAsia="Times New Roman" w:hAnsi="Times New Roman"/>
                <w:i/>
                <w:color w:val="000000"/>
                <w:w w:val="97"/>
                <w:sz w:val="24"/>
                <w:szCs w:val="24"/>
                <w:lang w:val="ru-RU"/>
              </w:rPr>
              <w:t xml:space="preserve">Модуль "Лёгкая </w:t>
            </w:r>
            <w:r w:rsidRPr="003900FC">
              <w:rPr>
                <w:sz w:val="24"/>
                <w:szCs w:val="24"/>
                <w:lang w:val="ru-RU"/>
              </w:rPr>
              <w:br/>
            </w:r>
            <w:r w:rsidRPr="003900FC">
              <w:rPr>
                <w:rFonts w:ascii="Times New Roman" w:eastAsia="Times New Roman" w:hAnsi="Times New Roman"/>
                <w:i/>
                <w:color w:val="000000"/>
                <w:w w:val="97"/>
                <w:sz w:val="24"/>
                <w:szCs w:val="24"/>
                <w:lang w:val="ru-RU"/>
              </w:rPr>
              <w:t>атлетика".</w:t>
            </w:r>
            <w:r w:rsidRPr="00BC3AA2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 </w:t>
            </w:r>
          </w:p>
          <w:p w:rsidR="003900FC" w:rsidRDefault="006A74DB" w:rsidP="003900FC">
            <w:pPr>
              <w:autoSpaceDE w:val="0"/>
              <w:autoSpaceDN w:val="0"/>
              <w:spacing w:before="98" w:after="0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3900FC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Равномерное передвижение в ходьбе и беге</w:t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  <w:p w:rsidR="005B2691" w:rsidRPr="00BC3AA2" w:rsidRDefault="006A74DB" w:rsidP="003900FC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Специальные беговые упражнения.</w:t>
            </w:r>
            <w:r w:rsidR="00E3379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Бег на 30 метров с высокого старта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7A59E6" w:rsidRDefault="007A59E6">
            <w:pPr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B2691" w:rsidRDefault="005B2691">
      <w:pPr>
        <w:autoSpaceDE w:val="0"/>
        <w:autoSpaceDN w:val="0"/>
        <w:spacing w:after="0" w:line="14" w:lineRule="exact"/>
      </w:pPr>
    </w:p>
    <w:p w:rsidR="005B2691" w:rsidRDefault="005B2691">
      <w:pPr>
        <w:sectPr w:rsidR="005B2691">
          <w:pgSz w:w="11900" w:h="16840"/>
          <w:pgMar w:top="298" w:right="650" w:bottom="42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B2691" w:rsidRDefault="005B269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5B2691" w:rsidTr="00651BFD">
        <w:trPr>
          <w:trHeight w:hRule="exact" w:val="327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00FC" w:rsidRDefault="003900FC" w:rsidP="003900FC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3900FC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Равномерное передвижение в ходьбе и беге</w:t>
            </w:r>
          </w:p>
          <w:p w:rsidR="005B2691" w:rsidRPr="00BC3AA2" w:rsidRDefault="006A74DB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Специальные беговые упражнения. Бег на 60 метров с высокого старта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7A59E6" w:rsidRDefault="007A59E6">
            <w:pPr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B2691" w:rsidRPr="00651BFD" w:rsidTr="003900FC">
        <w:trPr>
          <w:trHeight w:hRule="exact" w:val="297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00FC" w:rsidRDefault="003900FC" w:rsidP="003900FC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5F5"/>
                <w:lang w:val="ru-RU"/>
              </w:rPr>
            </w:pPr>
            <w:r w:rsidRPr="003900FC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Равномерное передвижение в ходьбе и беге</w:t>
            </w:r>
          </w:p>
          <w:p w:rsidR="005B2691" w:rsidRPr="00BC3AA2" w:rsidRDefault="006A74DB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Специальные беговые упражнения.</w:t>
            </w:r>
          </w:p>
          <w:p w:rsidR="005B2691" w:rsidRPr="00BC3AA2" w:rsidRDefault="006A74DB">
            <w:pPr>
              <w:autoSpaceDE w:val="0"/>
              <w:autoSpaceDN w:val="0"/>
              <w:spacing w:before="70" w:after="0" w:line="262" w:lineRule="auto"/>
              <w:ind w:left="72" w:right="86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Челночный бег 3х10 с высокого старта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651BFD" w:rsidRDefault="006A74DB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651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651BFD" w:rsidRDefault="006A74D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51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651BFD" w:rsidRDefault="006A74D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51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651BFD" w:rsidRDefault="007A59E6">
            <w:pPr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651BFD" w:rsidRDefault="006A74DB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651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5B2691" w:rsidTr="003900FC">
        <w:trPr>
          <w:trHeight w:hRule="exact" w:val="55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651BFD" w:rsidRDefault="006A74DB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 w:rsidRPr="00651BF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00FC" w:rsidRPr="003900FC" w:rsidRDefault="003900FC">
            <w:pPr>
              <w:autoSpaceDE w:val="0"/>
              <w:autoSpaceDN w:val="0"/>
              <w:spacing w:before="100" w:after="0" w:line="281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u w:val="single"/>
                <w:lang w:val="ru-RU"/>
              </w:rPr>
            </w:pPr>
            <w:r w:rsidRPr="003900FC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u w:val="single"/>
                <w:lang w:val="ru-RU"/>
              </w:rPr>
              <w:t>Прикладно-ориентированная физическая культура</w:t>
            </w:r>
          </w:p>
          <w:p w:rsidR="005B2691" w:rsidRPr="00BC3AA2" w:rsidRDefault="006A74DB">
            <w:pPr>
              <w:autoSpaceDE w:val="0"/>
              <w:autoSpaceDN w:val="0"/>
              <w:spacing w:before="100" w:after="0" w:line="281" w:lineRule="auto"/>
              <w:ind w:left="72" w:right="144"/>
              <w:rPr>
                <w:lang w:val="ru-RU"/>
              </w:rPr>
            </w:pPr>
            <w:r w:rsidRPr="003900FC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Сдача контрольных </w:t>
            </w:r>
            <w:r w:rsidRPr="003900FC">
              <w:rPr>
                <w:b/>
                <w:lang w:val="ru-RU"/>
              </w:rPr>
              <w:br/>
            </w:r>
            <w:r w:rsidRPr="003900FC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нормативов ГТО</w:t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Челночный бег 3х10м. Сгибание и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разгибание рук в упоре лежа на полу.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7A59E6" w:rsidRDefault="007A59E6">
            <w:pPr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EB4A16" w:rsidP="00EB4A16">
            <w:pPr>
              <w:autoSpaceDE w:val="0"/>
              <w:autoSpaceDN w:val="0"/>
              <w:spacing w:before="100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6A74DB"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B2691" w:rsidTr="00EB4A16">
        <w:trPr>
          <w:trHeight w:hRule="exact" w:val="621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3900FC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Сдача контрольных </w:t>
            </w:r>
            <w:r w:rsidRPr="003900FC">
              <w:rPr>
                <w:b/>
                <w:lang w:val="ru-RU"/>
              </w:rPr>
              <w:br/>
            </w:r>
            <w:r w:rsidRPr="003900FC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нормативов ГТО</w:t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Прыжок в длину с места толчком двумя ногами. Наклон вперед  из положения стоя на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гимнастической скамейке.</w:t>
            </w:r>
          </w:p>
          <w:p w:rsidR="005B2691" w:rsidRPr="00BC3AA2" w:rsidRDefault="006A74DB">
            <w:pPr>
              <w:autoSpaceDE w:val="0"/>
              <w:autoSpaceDN w:val="0"/>
              <w:spacing w:before="70" w:after="0" w:line="262" w:lineRule="auto"/>
              <w:ind w:right="432"/>
              <w:jc w:val="center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Поднимание туловища из положения лежа на спине.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7A59E6" w:rsidRDefault="007A59E6">
            <w:pPr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EB4A1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B2691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3900FC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Сдача контрольных </w:t>
            </w:r>
            <w:r w:rsidRPr="003900FC">
              <w:rPr>
                <w:b/>
                <w:lang w:val="ru-RU"/>
              </w:rPr>
              <w:br/>
            </w:r>
            <w:r w:rsidRPr="003900FC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нормативов ГТО</w:t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Смешанное передвижение на 1000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метров.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Метание теннисного мяча в цель.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7A59E6" w:rsidRDefault="007A59E6">
            <w:pPr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EB4A1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B2691" w:rsidTr="00364B38">
        <w:trPr>
          <w:trHeight w:hRule="exact" w:val="202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64B38" w:rsidRDefault="003900FC" w:rsidP="00364B38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</w:pPr>
            <w:r w:rsidRPr="003900FC">
              <w:rPr>
                <w:rFonts w:ascii="Times New Roman" w:eastAsia="Times New Roman" w:hAnsi="Times New Roman"/>
                <w:i/>
                <w:color w:val="000000"/>
                <w:w w:val="97"/>
                <w:sz w:val="24"/>
                <w:szCs w:val="24"/>
                <w:lang w:val="ru-RU"/>
              </w:rPr>
              <w:t xml:space="preserve">Модуль "Подвижные и спортивные игры". </w:t>
            </w:r>
            <w:r w:rsidRPr="00364B38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Подвижные игры</w:t>
            </w:r>
          </w:p>
          <w:p w:rsidR="005B2691" w:rsidRPr="00364B38" w:rsidRDefault="00364B38" w:rsidP="00364B38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ТБ </w:t>
            </w:r>
            <w:r w:rsidR="006A74DB"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Веселые старты, встречные эстафеты, подвижные игры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7A59E6" w:rsidRDefault="007A59E6">
            <w:pPr>
              <w:rPr>
                <w:lang w:val="ru-RU"/>
              </w:rPr>
            </w:pPr>
            <w:r>
              <w:rPr>
                <w:lang w:val="ru-RU"/>
              </w:rPr>
              <w:t>28.10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B2691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Веселые старты, встречные эстафеты, подвижные игры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7A59E6" w:rsidRDefault="007A59E6">
            <w:pPr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B269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Веселые старты, встречные эстафеты с мячом с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элементами футбола,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подвижные игры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7A59E6" w:rsidRDefault="007A59E6">
            <w:pPr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B2691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Веселые старты, встречные эстафеты с мячом с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элементами футбола,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подвижные игры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7A59E6" w:rsidRDefault="007A59E6">
            <w:pPr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B2691" w:rsidRDefault="005B2691">
      <w:pPr>
        <w:autoSpaceDE w:val="0"/>
        <w:autoSpaceDN w:val="0"/>
        <w:spacing w:after="0" w:line="14" w:lineRule="exact"/>
      </w:pPr>
    </w:p>
    <w:p w:rsidR="005B2691" w:rsidRDefault="005B2691">
      <w:pPr>
        <w:sectPr w:rsidR="005B2691">
          <w:pgSz w:w="11900" w:h="16840"/>
          <w:pgMar w:top="284" w:right="650" w:bottom="8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B2691" w:rsidRDefault="005B269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5B2691" w:rsidTr="00364B38">
        <w:trPr>
          <w:trHeight w:hRule="exact" w:val="171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 w:rsidP="00364B38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Веселые старты, встречные эстафеты с мячом с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элементами футбола,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подвижные игры</w:t>
            </w:r>
            <w:r w:rsidR="00364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7A59E6" w:rsidRDefault="007A59E6">
            <w:pPr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B2691" w:rsidTr="00364B38">
        <w:trPr>
          <w:trHeight w:hRule="exact" w:val="170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Веселые старты, встречные эстафеты с мячом с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элементами футбола, </w:t>
            </w:r>
            <w:r w:rsidR="00364B3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r w:rsidR="00364B38">
              <w:rPr>
                <w:sz w:val="24"/>
                <w:lang w:val="ru-RU"/>
              </w:rPr>
              <w:t>м</w:t>
            </w:r>
            <w:r w:rsidR="00364B38" w:rsidRPr="00364B38">
              <w:rPr>
                <w:sz w:val="24"/>
                <w:lang w:val="ru-RU"/>
              </w:rPr>
              <w:t>етко</w:t>
            </w:r>
            <w:r w:rsidR="00364B38" w:rsidRPr="00364B38">
              <w:rPr>
                <w:spacing w:val="-2"/>
                <w:sz w:val="24"/>
                <w:lang w:val="ru-RU"/>
              </w:rPr>
              <w:t xml:space="preserve"> </w:t>
            </w:r>
            <w:r w:rsidR="00364B38" w:rsidRPr="00364B38">
              <w:rPr>
                <w:sz w:val="24"/>
                <w:lang w:val="ru-RU"/>
              </w:rPr>
              <w:t>в</w:t>
            </w:r>
            <w:r w:rsidR="00364B38" w:rsidRPr="00364B38">
              <w:rPr>
                <w:spacing w:val="-3"/>
                <w:sz w:val="24"/>
                <w:lang w:val="ru-RU"/>
              </w:rPr>
              <w:t xml:space="preserve"> </w:t>
            </w:r>
            <w:r w:rsidR="00364B38" w:rsidRPr="00364B38">
              <w:rPr>
                <w:sz w:val="24"/>
                <w:lang w:val="ru-RU"/>
              </w:rPr>
              <w:t>цель</w:t>
            </w:r>
            <w:r w:rsidR="00364B38">
              <w:rPr>
                <w:sz w:val="24"/>
                <w:lang w:val="ru-RU"/>
              </w:rPr>
              <w:t>»</w:t>
            </w:r>
            <w:r w:rsidR="00364B38">
              <w:rPr>
                <w:lang w:val="ru-RU"/>
              </w:rPr>
              <w:t xml:space="preserve">, </w:t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подвижные игры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7A59E6" w:rsidRDefault="007A59E6">
            <w:pPr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B2691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Веселые старты, встречные эстафеты с мячом с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элементами волейбола,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подвижные игры: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«Вышибало», «Перестрелка».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7A59E6" w:rsidRDefault="007A59E6">
            <w:pPr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B2691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Веселые старты, встречные эстафеты с мячом с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элементами волейбола,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подвижные игры: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«Вышибало», «Перестрелка».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7A59E6" w:rsidRDefault="007A59E6">
            <w:pPr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B2691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Веселые старты, встречные эстафеты с мячом с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элементами волейбола,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подвижные игры: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«Вышибало», «Перестрелка».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7A59E6" w:rsidRDefault="007A59E6">
            <w:pPr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B2691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Веселые старты, встречные эстафеты с мячом с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элементами волейбола,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подвижные игры: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«Вышибало», «Перестрелка».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7A59E6" w:rsidRDefault="007A59E6">
            <w:pPr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B2691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100" w:after="0" w:line="283" w:lineRule="auto"/>
              <w:ind w:left="72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Веселые старты, встречные эстафеты с мячом с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элементами баскетбола,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подвижные игры: «Не давай мяч водящему», «Гонка мячей по кругу», «Ловля и передача мяча с приседаниями»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7A59E6" w:rsidRDefault="007A59E6">
            <w:pPr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B2691">
        <w:trPr>
          <w:trHeight w:hRule="exact" w:val="24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Веселые старты, встречные эстафеты с мячом с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элементами баскетбола,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подвижные игры: «Не давай мяч водящему», «Гонка мячей по кругу», «Ловля и передача мяча с приседаниями»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4307D8" w:rsidRDefault="007A59E6">
            <w:pPr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4307D8">
              <w:rPr>
                <w:lang w:val="ru-RU"/>
              </w:rPr>
              <w:t>.12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B2691" w:rsidRDefault="005B2691">
      <w:pPr>
        <w:autoSpaceDE w:val="0"/>
        <w:autoSpaceDN w:val="0"/>
        <w:spacing w:after="0" w:line="14" w:lineRule="exact"/>
      </w:pPr>
    </w:p>
    <w:p w:rsidR="005B2691" w:rsidRDefault="005B2691">
      <w:pPr>
        <w:sectPr w:rsidR="005B2691">
          <w:pgSz w:w="11900" w:h="16840"/>
          <w:pgMar w:top="284" w:right="650" w:bottom="44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B2691" w:rsidRDefault="005B269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5B2691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Веселые старты, встречные эстафеты с мячом с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элементами баскетбола,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подвижные игры: «Не давай мяч водящему», «Гонка мячей по кругу», «Ловля и передача мяча с приседаниями»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7A59E6" w:rsidRDefault="007A59E6">
            <w:pPr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B2691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Веселые старты, встречные эстафеты с мячом с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элементами баскетбола,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подвижные игры: «Не давай мяч водящему», «Гонка мячей по кругу», «Ловля и передача мяча с приседаниями»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7A59E6" w:rsidRDefault="007A59E6">
            <w:pPr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B2691" w:rsidTr="00364B38">
        <w:trPr>
          <w:trHeight w:hRule="exact" w:val="321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64B38" w:rsidRDefault="00364B38" w:rsidP="00364B38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</w:pPr>
            <w:r w:rsidRPr="00364B38">
              <w:rPr>
                <w:rFonts w:ascii="Times New Roman" w:eastAsia="Times New Roman" w:hAnsi="Times New Roman"/>
                <w:i/>
                <w:color w:val="000000"/>
                <w:w w:val="97"/>
                <w:sz w:val="24"/>
                <w:szCs w:val="24"/>
                <w:lang w:val="ru-RU"/>
              </w:rPr>
              <w:t xml:space="preserve">Модуль "Лыжная </w:t>
            </w:r>
            <w:r w:rsidRPr="00364B38">
              <w:rPr>
                <w:i/>
                <w:sz w:val="24"/>
                <w:szCs w:val="24"/>
                <w:lang w:val="ru-RU"/>
              </w:rPr>
              <w:br/>
            </w:r>
            <w:r w:rsidRPr="00364B38">
              <w:rPr>
                <w:rFonts w:ascii="Times New Roman" w:eastAsia="Times New Roman" w:hAnsi="Times New Roman"/>
                <w:i/>
                <w:color w:val="000000"/>
                <w:w w:val="97"/>
                <w:sz w:val="24"/>
                <w:szCs w:val="24"/>
                <w:lang w:val="ru-RU"/>
              </w:rPr>
              <w:t>подготовка</w:t>
            </w:r>
            <w:r w:rsidRPr="00364B38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". </w:t>
            </w:r>
          </w:p>
          <w:p w:rsidR="005B2691" w:rsidRPr="00BC3AA2" w:rsidRDefault="006A74DB" w:rsidP="00364B38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364B38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Строевые команды в лыжной подготовке.</w:t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Инструктаж по ТБ. Правила подбора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лыжного инвентаря и одежды для занятий лыжной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подготовкой.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7A59E6" w:rsidRDefault="007A59E6">
            <w:pPr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B2691" w:rsidTr="00364B38">
        <w:trPr>
          <w:trHeight w:hRule="exact" w:val="382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64B38" w:rsidRPr="00364B38" w:rsidRDefault="00364B38">
            <w:pPr>
              <w:autoSpaceDE w:val="0"/>
              <w:autoSpaceDN w:val="0"/>
              <w:spacing w:before="98" w:after="0" w:line="271" w:lineRule="auto"/>
              <w:ind w:left="72" w:right="144"/>
              <w:rPr>
                <w:b/>
                <w:sz w:val="24"/>
                <w:szCs w:val="24"/>
                <w:lang w:val="ru-RU"/>
              </w:rPr>
            </w:pPr>
            <w:r w:rsidRPr="00364B38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Передвижение на лыжах ступающим и скользящим шагом</w:t>
            </w:r>
          </w:p>
          <w:p w:rsidR="005B2691" w:rsidRPr="00BC3AA2" w:rsidRDefault="00E926E4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364B38">
              <w:rPr>
                <w:rFonts w:ascii="Times New Roman" w:hAnsi="Times New Roman" w:cs="Times New Roman"/>
                <w:sz w:val="24"/>
                <w:lang w:val="ru-RU"/>
              </w:rPr>
              <w:t>Правила</w:t>
            </w:r>
            <w:r w:rsidRPr="00364B38">
              <w:rPr>
                <w:rFonts w:ascii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64B38">
              <w:rPr>
                <w:rFonts w:ascii="Times New Roman" w:hAnsi="Times New Roman" w:cs="Times New Roman"/>
                <w:sz w:val="24"/>
                <w:lang w:val="ru-RU"/>
              </w:rPr>
              <w:t>поведения</w:t>
            </w:r>
            <w:r w:rsidRPr="00364B38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64B38">
              <w:rPr>
                <w:rFonts w:ascii="Times New Roman" w:hAnsi="Times New Roman" w:cs="Times New Roman"/>
                <w:sz w:val="24"/>
                <w:lang w:val="ru-RU"/>
              </w:rPr>
              <w:t>при</w:t>
            </w:r>
            <w:r w:rsidRPr="00364B38">
              <w:rPr>
                <w:rFonts w:ascii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64B38">
              <w:rPr>
                <w:rFonts w:ascii="Times New Roman" w:hAnsi="Times New Roman" w:cs="Times New Roman"/>
                <w:sz w:val="24"/>
                <w:lang w:val="ru-RU"/>
              </w:rPr>
              <w:t>травмах и</w:t>
            </w:r>
            <w:r w:rsidRPr="00364B38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64B38">
              <w:rPr>
                <w:rFonts w:ascii="Times New Roman" w:hAnsi="Times New Roman" w:cs="Times New Roman"/>
                <w:sz w:val="24"/>
                <w:lang w:val="ru-RU"/>
              </w:rPr>
              <w:t>обморожениях</w:t>
            </w:r>
            <w:r w:rsidR="00364B38"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A74DB"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Ступающий шаг, скользящий шаг. Попеременный </w:t>
            </w:r>
            <w:r w:rsidR="006A74DB" w:rsidRPr="00BC3AA2">
              <w:rPr>
                <w:lang w:val="ru-RU"/>
              </w:rPr>
              <w:br/>
            </w:r>
            <w:r w:rsidR="006A74DB"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двухшажный ход.</w:t>
            </w:r>
          </w:p>
          <w:p w:rsidR="005B2691" w:rsidRPr="00BC3AA2" w:rsidRDefault="006A74DB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Одновременный двухшажный ход. Спуск в высокой стойке.</w:t>
            </w:r>
          </w:p>
          <w:p w:rsidR="005B2691" w:rsidRDefault="006A74DB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Дистанция – 1км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7A59E6" w:rsidRDefault="007A59E6">
            <w:pPr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B2691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Ступающий шаг, скользящий шаг. Попеременный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двухшажный ход.</w:t>
            </w:r>
          </w:p>
          <w:p w:rsidR="005B2691" w:rsidRPr="00BC3AA2" w:rsidRDefault="006A74DB">
            <w:pPr>
              <w:autoSpaceDE w:val="0"/>
              <w:autoSpaceDN w:val="0"/>
              <w:spacing w:before="72" w:after="0"/>
              <w:ind w:left="72" w:right="14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Одновременный двушажный ход. Спуск в высокой стойке, подъем «лесенкой»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Дистанция – 1-2км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7A59E6" w:rsidRDefault="007A59E6">
            <w:pPr>
              <w:rPr>
                <w:lang w:val="ru-RU"/>
              </w:rPr>
            </w:pPr>
            <w:r>
              <w:rPr>
                <w:lang w:val="ru-RU"/>
              </w:rPr>
              <w:t>9.01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B2691" w:rsidRPr="00E926E4" w:rsidTr="00862CD9">
        <w:trPr>
          <w:trHeight w:hRule="exact" w:val="298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34.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2691" w:rsidRPr="00E926E4" w:rsidRDefault="006A74DB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Ступающий шаг, скользящий шаг. Попеременный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двухшажный ход. Спуск в </w:t>
            </w:r>
            <w:r w:rsidRPr="00BC3AA2">
              <w:rPr>
                <w:lang w:val="ru-RU"/>
              </w:rPr>
              <w:br/>
            </w:r>
            <w:r w:rsidR="00E926E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высокой стойке. </w:t>
            </w:r>
            <w:r w:rsidR="00E926E4" w:rsidRPr="00E926E4">
              <w:rPr>
                <w:sz w:val="24"/>
                <w:lang w:val="ru-RU"/>
              </w:rPr>
              <w:t xml:space="preserve"> Преодоление</w:t>
            </w:r>
            <w:r w:rsidR="00E926E4" w:rsidRPr="00E926E4">
              <w:rPr>
                <w:spacing w:val="-9"/>
                <w:sz w:val="24"/>
                <w:lang w:val="ru-RU"/>
              </w:rPr>
              <w:t xml:space="preserve"> </w:t>
            </w:r>
            <w:r w:rsidR="00E926E4" w:rsidRPr="00E926E4">
              <w:rPr>
                <w:sz w:val="24"/>
                <w:lang w:val="ru-RU"/>
              </w:rPr>
              <w:t>подъемов</w:t>
            </w:r>
            <w:r w:rsidR="00E926E4" w:rsidRPr="00E926E4">
              <w:rPr>
                <w:spacing w:val="-3"/>
                <w:sz w:val="24"/>
                <w:lang w:val="ru-RU"/>
              </w:rPr>
              <w:t xml:space="preserve"> </w:t>
            </w:r>
            <w:r w:rsidR="00E926E4" w:rsidRPr="00E926E4">
              <w:rPr>
                <w:sz w:val="24"/>
                <w:lang w:val="ru-RU"/>
              </w:rPr>
              <w:t>«елочкой»,</w:t>
            </w:r>
            <w:r w:rsidR="00E926E4" w:rsidRPr="00E926E4">
              <w:rPr>
                <w:spacing w:val="-2"/>
                <w:sz w:val="24"/>
                <w:lang w:val="ru-RU"/>
              </w:rPr>
              <w:t xml:space="preserve"> </w:t>
            </w:r>
            <w:r w:rsidR="00E926E4" w:rsidRPr="00E926E4">
              <w:rPr>
                <w:sz w:val="24"/>
                <w:lang w:val="ru-RU"/>
              </w:rPr>
              <w:t>«полуелочкой»,</w:t>
            </w:r>
            <w:r w:rsidR="00E926E4" w:rsidRPr="00E926E4">
              <w:rPr>
                <w:spacing w:val="-6"/>
                <w:sz w:val="24"/>
                <w:lang w:val="ru-RU"/>
              </w:rPr>
              <w:t xml:space="preserve"> </w:t>
            </w:r>
            <w:r w:rsidR="00E926E4" w:rsidRPr="00E926E4">
              <w:rPr>
                <w:sz w:val="24"/>
                <w:lang w:val="ru-RU"/>
              </w:rPr>
              <w:t>ступающим</w:t>
            </w:r>
            <w:r w:rsidR="00E926E4" w:rsidRPr="00E926E4">
              <w:rPr>
                <w:spacing w:val="-6"/>
                <w:sz w:val="24"/>
                <w:lang w:val="ru-RU"/>
              </w:rPr>
              <w:t xml:space="preserve"> </w:t>
            </w:r>
            <w:r w:rsidR="00E926E4" w:rsidRPr="00E926E4">
              <w:rPr>
                <w:spacing w:val="-2"/>
                <w:sz w:val="24"/>
                <w:lang w:val="ru-RU"/>
              </w:rPr>
              <w:t>шагом.</w:t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926E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Дистанция – 1-2км. Игры на лыжах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E926E4" w:rsidRDefault="006A74DB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E926E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E926E4" w:rsidRDefault="006A74D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926E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E926E4" w:rsidRDefault="006A74D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926E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E926E4" w:rsidRDefault="007A59E6">
            <w:pPr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E926E4" w:rsidRDefault="006A74DB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E926E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</w:tbl>
    <w:p w:rsidR="005B2691" w:rsidRPr="00E926E4" w:rsidRDefault="005B2691">
      <w:pPr>
        <w:autoSpaceDE w:val="0"/>
        <w:autoSpaceDN w:val="0"/>
        <w:spacing w:after="0" w:line="14" w:lineRule="exact"/>
        <w:rPr>
          <w:lang w:val="ru-RU"/>
        </w:rPr>
      </w:pPr>
    </w:p>
    <w:p w:rsidR="005B2691" w:rsidRPr="00E926E4" w:rsidRDefault="005B2691">
      <w:pPr>
        <w:rPr>
          <w:lang w:val="ru-RU"/>
        </w:rPr>
        <w:sectPr w:rsidR="005B2691" w:rsidRPr="00E926E4">
          <w:pgSz w:w="11900" w:h="16840"/>
          <w:pgMar w:top="284" w:right="650" w:bottom="11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B2691" w:rsidRPr="00E926E4" w:rsidRDefault="005B269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5B2691" w:rsidTr="00E926E4">
        <w:trPr>
          <w:trHeight w:hRule="exact" w:val="284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E926E4" w:rsidRDefault="006A74DB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E926E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Скользящий шаг.</w:t>
            </w:r>
          </w:p>
          <w:p w:rsidR="005B2691" w:rsidRPr="00E926E4" w:rsidRDefault="006A74DB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Одновременный двухшажный ход. Спуск в высокой стойке. Подъем  «лесенкой».</w:t>
            </w:r>
            <w:r w:rsidR="00E926E4" w:rsidRPr="00E926E4">
              <w:rPr>
                <w:sz w:val="24"/>
                <w:lang w:val="ru-RU"/>
              </w:rPr>
              <w:t xml:space="preserve"> Повороты</w:t>
            </w:r>
            <w:r w:rsidR="00E926E4" w:rsidRPr="00E926E4">
              <w:rPr>
                <w:spacing w:val="-5"/>
                <w:sz w:val="24"/>
                <w:lang w:val="ru-RU"/>
              </w:rPr>
              <w:t xml:space="preserve"> </w:t>
            </w:r>
            <w:r w:rsidR="00E926E4" w:rsidRPr="00E926E4">
              <w:rPr>
                <w:sz w:val="24"/>
                <w:lang w:val="ru-RU"/>
              </w:rPr>
              <w:t>на</w:t>
            </w:r>
            <w:r w:rsidR="00E926E4" w:rsidRPr="00E926E4">
              <w:rPr>
                <w:spacing w:val="-3"/>
                <w:sz w:val="24"/>
                <w:lang w:val="ru-RU"/>
              </w:rPr>
              <w:t xml:space="preserve"> </w:t>
            </w:r>
            <w:r w:rsidR="00E926E4" w:rsidRPr="00E926E4">
              <w:rPr>
                <w:sz w:val="24"/>
                <w:lang w:val="ru-RU"/>
              </w:rPr>
              <w:t>месте</w:t>
            </w:r>
            <w:r w:rsidR="00E926E4" w:rsidRPr="00E926E4">
              <w:rPr>
                <w:spacing w:val="1"/>
                <w:sz w:val="24"/>
                <w:lang w:val="ru-RU"/>
              </w:rPr>
              <w:t xml:space="preserve"> </w:t>
            </w:r>
            <w:r w:rsidR="00E926E4" w:rsidRPr="00E926E4">
              <w:rPr>
                <w:sz w:val="24"/>
                <w:lang w:val="ru-RU"/>
              </w:rPr>
              <w:t>«переступанием».</w:t>
            </w:r>
          </w:p>
          <w:p w:rsidR="005B2691" w:rsidRPr="00BC3AA2" w:rsidRDefault="006A74DB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Дистанция – 1-2км. Игры на лыжах.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7A59E6" w:rsidRDefault="007A59E6">
            <w:pPr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B2691" w:rsidTr="00E926E4">
        <w:trPr>
          <w:trHeight w:hRule="exact" w:val="254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Скользящий шаг.</w:t>
            </w:r>
          </w:p>
          <w:p w:rsidR="005B2691" w:rsidRPr="00E926E4" w:rsidRDefault="006A74DB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Одновременный бесшажный ход.   Спуск в высокой стойке. Подъем «лесенкой».</w:t>
            </w:r>
            <w:r w:rsidR="00E926E4" w:rsidRPr="00E926E4">
              <w:rPr>
                <w:sz w:val="24"/>
                <w:lang w:val="ru-RU"/>
              </w:rPr>
              <w:t xml:space="preserve"> Разворот</w:t>
            </w:r>
            <w:r w:rsidR="00E926E4" w:rsidRPr="00E926E4">
              <w:rPr>
                <w:spacing w:val="-3"/>
                <w:sz w:val="24"/>
                <w:lang w:val="ru-RU"/>
              </w:rPr>
              <w:t xml:space="preserve"> </w:t>
            </w:r>
            <w:r w:rsidR="00E926E4" w:rsidRPr="00E926E4">
              <w:rPr>
                <w:sz w:val="24"/>
                <w:lang w:val="ru-RU"/>
              </w:rPr>
              <w:t>на</w:t>
            </w:r>
            <w:r w:rsidR="00E926E4" w:rsidRPr="00E926E4">
              <w:rPr>
                <w:spacing w:val="-2"/>
                <w:sz w:val="24"/>
                <w:lang w:val="ru-RU"/>
              </w:rPr>
              <w:t xml:space="preserve"> </w:t>
            </w:r>
            <w:r w:rsidR="00E926E4" w:rsidRPr="00E926E4">
              <w:rPr>
                <w:sz w:val="24"/>
                <w:lang w:val="ru-RU"/>
              </w:rPr>
              <w:t>месте.</w:t>
            </w:r>
          </w:p>
          <w:p w:rsidR="005B2691" w:rsidRPr="00BC3AA2" w:rsidRDefault="006A74DB">
            <w:pPr>
              <w:autoSpaceDE w:val="0"/>
              <w:autoSpaceDN w:val="0"/>
              <w:spacing w:before="72" w:after="0" w:line="262" w:lineRule="auto"/>
              <w:ind w:left="72" w:right="288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Дистанция – 1-2км. Игры на лыжах.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7A59E6" w:rsidRDefault="007A59E6">
            <w:pPr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B2691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Скользящий шаг.</w:t>
            </w:r>
          </w:p>
          <w:p w:rsidR="005B2691" w:rsidRDefault="006A74DB">
            <w:pPr>
              <w:autoSpaceDE w:val="0"/>
              <w:autoSpaceDN w:val="0"/>
              <w:spacing w:before="70" w:after="0" w:line="281" w:lineRule="auto"/>
              <w:ind w:left="72" w:right="144"/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Попеременный двухшажный ход. Одновременный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двухшажный ход. Спуск в высокой стойке.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Подъем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«лесенкой».  Дистанция – 1-2км. Игры на лыжах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7A59E6" w:rsidRDefault="007A59E6">
            <w:pPr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B2691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Построение на лыжах.</w:t>
            </w:r>
          </w:p>
          <w:p w:rsidR="005B2691" w:rsidRPr="00BC3AA2" w:rsidRDefault="006A74D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Скользящий шаг.</w:t>
            </w:r>
          </w:p>
          <w:p w:rsidR="005B2691" w:rsidRDefault="006A74DB">
            <w:pPr>
              <w:autoSpaceDE w:val="0"/>
              <w:autoSpaceDN w:val="0"/>
              <w:spacing w:before="70" w:after="0" w:line="283" w:lineRule="auto"/>
              <w:ind w:left="72" w:right="144"/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Попеременный двухшажный ход. Одновременный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двухшажный ход. Спуск в высокой стойке. Подъем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«лесенкой».  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Повороты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переступанием. Дистанция –1-2км. Игры на лыжах.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7A59E6" w:rsidRDefault="007A59E6">
            <w:pPr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B2691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83" w:lineRule="auto"/>
              <w:ind w:left="72" w:right="144"/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Попеременный двухшажный ход. Одновременный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бесшажный ход. Спуск в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высокой стойке.   Повороты переступанием.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Дистанция –1-2км.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7A59E6" w:rsidRDefault="007A59E6">
            <w:pPr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B2691">
        <w:trPr>
          <w:trHeight w:hRule="exact" w:val="24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40.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5B2691" w:rsidRPr="00BC3AA2" w:rsidRDefault="006A74DB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Попеременный двухшажный ход. Одновременный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бесшажный ход. Спуск в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высокой стойке. </w:t>
            </w:r>
          </w:p>
          <w:p w:rsidR="005B2691" w:rsidRPr="00BC3AA2" w:rsidRDefault="006A74D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Торможение«плугом».</w:t>
            </w:r>
          </w:p>
          <w:p w:rsidR="005B2691" w:rsidRDefault="006A74DB">
            <w:pPr>
              <w:autoSpaceDE w:val="0"/>
              <w:autoSpaceDN w:val="0"/>
              <w:spacing w:before="70" w:after="0" w:line="262" w:lineRule="auto"/>
              <w:ind w:left="72" w:right="432"/>
            </w:pPr>
            <w:r w:rsidRPr="00C52B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Повороты переступанием.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Дистанция –1-2-3км.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7A59E6" w:rsidRDefault="007A59E6">
            <w:pPr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B2691" w:rsidRDefault="005B2691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862CD9" w:rsidRPr="00EB4A16" w:rsidTr="00D60635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62CD9" w:rsidRPr="00BC3AA2" w:rsidRDefault="00862CD9" w:rsidP="00D60635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364B38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Сдача контрольных </w:t>
            </w:r>
            <w:r w:rsidRPr="00364B38">
              <w:rPr>
                <w:b/>
                <w:lang w:val="ru-RU"/>
              </w:rPr>
              <w:br/>
            </w:r>
            <w:r w:rsidRPr="00364B38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нормативов ГТО</w:t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Бег на лыжах на 1 км.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Pr="007A59E6" w:rsidRDefault="007A59E6" w:rsidP="00D60635">
            <w:pPr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Pr="00EB4A16" w:rsidRDefault="00862CD9" w:rsidP="00D60635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</w:tr>
      <w:tr w:rsidR="00862CD9" w:rsidTr="00D60635">
        <w:trPr>
          <w:trHeight w:hRule="exact" w:val="393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62CD9" w:rsidRPr="00287A3F" w:rsidRDefault="00862CD9" w:rsidP="00D60635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87A3F">
              <w:rPr>
                <w:rFonts w:ascii="Times New Roman" w:eastAsia="Times New Roman" w:hAnsi="Times New Roman"/>
                <w:i/>
                <w:color w:val="000000"/>
                <w:w w:val="97"/>
                <w:sz w:val="24"/>
                <w:szCs w:val="24"/>
                <w:lang w:val="ru-RU"/>
              </w:rPr>
              <w:t xml:space="preserve">Модуль "Гимнастика с основами акробатики". </w:t>
            </w:r>
          </w:p>
          <w:p w:rsidR="00862CD9" w:rsidRDefault="00862CD9" w:rsidP="00D60635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EB4A16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Гимнастические упражнения</w:t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862CD9" w:rsidRPr="00BC3AA2" w:rsidRDefault="00862CD9" w:rsidP="00D60635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Комплекс упражнений с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мячом и скакалкой.</w:t>
            </w:r>
          </w:p>
          <w:p w:rsidR="00862CD9" w:rsidRPr="00BC3AA2" w:rsidRDefault="00862CD9" w:rsidP="00D60635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Гимнастические прыжки. Лазание по канату.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Pr="00506A6E" w:rsidRDefault="00506A6E" w:rsidP="00D60635">
            <w:pPr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62CD9" w:rsidTr="00D60635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62CD9" w:rsidRPr="00BC3AA2" w:rsidRDefault="00862CD9" w:rsidP="00D60635">
            <w:pPr>
              <w:autoSpaceDE w:val="0"/>
              <w:autoSpaceDN w:val="0"/>
              <w:spacing w:before="98" w:after="0" w:line="274" w:lineRule="auto"/>
              <w:ind w:left="72" w:right="14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Гимнастические упражнения. Комплекс упражнений с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мячом и скакалкой.</w:t>
            </w:r>
          </w:p>
          <w:p w:rsidR="00862CD9" w:rsidRPr="00BC3AA2" w:rsidRDefault="00862CD9" w:rsidP="00D60635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Гимнастические прыжки.</w:t>
            </w:r>
          </w:p>
          <w:p w:rsidR="00862CD9" w:rsidRPr="00BC3AA2" w:rsidRDefault="00862CD9" w:rsidP="00D60635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Лазание по канату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Pr="00506A6E" w:rsidRDefault="00506A6E" w:rsidP="00D60635">
            <w:pPr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62CD9" w:rsidTr="00D60635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62CD9" w:rsidRPr="00BC3AA2" w:rsidRDefault="00862CD9" w:rsidP="00D60635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Гимнастические упражнения.</w:t>
            </w:r>
          </w:p>
          <w:p w:rsidR="00862CD9" w:rsidRPr="00BC3AA2" w:rsidRDefault="00862CD9" w:rsidP="00D60635">
            <w:pPr>
              <w:autoSpaceDE w:val="0"/>
              <w:autoSpaceDN w:val="0"/>
              <w:spacing w:before="70" w:after="0" w:line="262" w:lineRule="auto"/>
              <w:ind w:left="72" w:right="86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Комплекс упражнений с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мячом и скакалкой.</w:t>
            </w:r>
          </w:p>
          <w:p w:rsidR="00862CD9" w:rsidRPr="00BC3AA2" w:rsidRDefault="00862CD9" w:rsidP="00D60635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Гимнастические прыжки. Лазание по канату.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Pr="00506A6E" w:rsidRDefault="00506A6E" w:rsidP="00D60635">
            <w:pPr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62CD9" w:rsidTr="00D60635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62CD9" w:rsidRPr="00BC3AA2" w:rsidRDefault="00862CD9" w:rsidP="00D60635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Гимнастические упражнения. Комплекс упражнений с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мячом и скакалкой.</w:t>
            </w:r>
          </w:p>
          <w:p w:rsidR="00862CD9" w:rsidRPr="00BC3AA2" w:rsidRDefault="00862CD9" w:rsidP="00D60635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Гимнастические прыжки.</w:t>
            </w:r>
          </w:p>
          <w:p w:rsidR="00862CD9" w:rsidRPr="00BC3AA2" w:rsidRDefault="00862CD9" w:rsidP="00D60635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Лазание по канату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Pr="00506A6E" w:rsidRDefault="00506A6E" w:rsidP="00D60635">
            <w:pPr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62CD9" w:rsidTr="00D60635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62CD9" w:rsidRPr="00BC3AA2" w:rsidRDefault="00862CD9" w:rsidP="00D60635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Гимнастические упражнения. Комплекс упражнений с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мячом и скакалкой.</w:t>
            </w:r>
          </w:p>
          <w:p w:rsidR="00862CD9" w:rsidRPr="00BC3AA2" w:rsidRDefault="00862CD9" w:rsidP="00D60635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Гимнастические прыжки.</w:t>
            </w:r>
          </w:p>
          <w:p w:rsidR="00862CD9" w:rsidRPr="00BC3AA2" w:rsidRDefault="00862CD9" w:rsidP="00D60635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лазание по канату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Pr="00506A6E" w:rsidRDefault="00506A6E" w:rsidP="00D60635">
            <w:pPr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862CD9" w:rsidRDefault="00862CD9"/>
    <w:p w:rsidR="00862CD9" w:rsidRDefault="00862CD9" w:rsidP="00862CD9"/>
    <w:p w:rsidR="005B2691" w:rsidRPr="00862CD9" w:rsidRDefault="005B2691" w:rsidP="00862CD9">
      <w:pPr>
        <w:sectPr w:rsidR="005B2691" w:rsidRPr="00862CD9">
          <w:pgSz w:w="11900" w:h="16840"/>
          <w:pgMar w:top="284" w:right="650" w:bottom="7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B2691" w:rsidRDefault="005B269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5B2691" w:rsidTr="00287A3F">
        <w:trPr>
          <w:trHeight w:hRule="exact" w:val="36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87A3F" w:rsidRDefault="00287A3F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287A3F">
              <w:rPr>
                <w:rFonts w:ascii="Times New Roman" w:eastAsia="Times New Roman" w:hAnsi="Times New Roman"/>
                <w:i/>
                <w:color w:val="000000"/>
                <w:w w:val="97"/>
                <w:sz w:val="24"/>
                <w:szCs w:val="24"/>
                <w:lang w:val="ru-RU"/>
              </w:rPr>
              <w:t>Модуль "Гимнастика с основами акробатики".</w:t>
            </w:r>
            <w:r w:rsidRPr="00BC3AA2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 </w:t>
            </w:r>
          </w:p>
          <w:p w:rsidR="005B2691" w:rsidRPr="00BC3AA2" w:rsidRDefault="006A74DB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287A3F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Акробатические упражнения</w:t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5B2691" w:rsidRPr="00BC3AA2" w:rsidRDefault="006A74DB">
            <w:pPr>
              <w:autoSpaceDE w:val="0"/>
              <w:autoSpaceDN w:val="0"/>
              <w:spacing w:before="72" w:after="0"/>
              <w:ind w:left="72" w:right="14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Подъем туловища из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</w:t>
            </w:r>
            <w:r w:rsidR="00287A3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оложения лежа на животе и спине,</w:t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сгибание и разгибание рук в упоре лежа на полу.</w:t>
            </w:r>
          </w:p>
          <w:p w:rsidR="005B2691" w:rsidRPr="00BC3AA2" w:rsidRDefault="006A74DB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Подтягивание на низкой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перекладине. Связка кувырок вперед, кувырок назад.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Pr="00506A6E" w:rsidRDefault="00506A6E">
            <w:pPr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B2691" w:rsidRDefault="006A74DB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B2691" w:rsidRDefault="005B2691">
      <w:pPr>
        <w:autoSpaceDE w:val="0"/>
        <w:autoSpaceDN w:val="0"/>
        <w:spacing w:after="0" w:line="14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862CD9" w:rsidTr="00D60635">
        <w:trPr>
          <w:trHeight w:hRule="exact" w:val="298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62CD9" w:rsidRPr="00BC3AA2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Акробатические упражнения.</w:t>
            </w:r>
          </w:p>
          <w:p w:rsidR="00862CD9" w:rsidRPr="00BC3AA2" w:rsidRDefault="00862CD9" w:rsidP="00D60635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Подъем туловища из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оложения лежа на животе и спине, </w:t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сгибание и разгибание рук в упоре лежа на полу.</w:t>
            </w:r>
          </w:p>
          <w:p w:rsidR="00862CD9" w:rsidRPr="00BC3AA2" w:rsidRDefault="00862CD9" w:rsidP="00D60635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Подтягивание на низкой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перекладине. Связка кувырок вперед, кувырок назад.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Pr="00506A6E" w:rsidRDefault="00506A6E" w:rsidP="00D60635">
            <w:pPr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62CD9" w:rsidTr="00D60635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62CD9" w:rsidRPr="00BC3AA2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Акробатические упражнения.</w:t>
            </w:r>
          </w:p>
          <w:p w:rsidR="00862CD9" w:rsidRPr="00BC3AA2" w:rsidRDefault="00862CD9" w:rsidP="00D60635">
            <w:pPr>
              <w:autoSpaceDE w:val="0"/>
              <w:autoSpaceDN w:val="0"/>
              <w:spacing w:before="72" w:after="0"/>
              <w:ind w:left="72" w:right="14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Подъем туловища из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оложения лежа на животе и спине,</w:t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сгибание и разгибание рук в упоре лежа на полу.</w:t>
            </w:r>
          </w:p>
          <w:p w:rsidR="00862CD9" w:rsidRPr="00BC3AA2" w:rsidRDefault="00862CD9" w:rsidP="00D60635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Подтягивание на низкой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перекладине. Связка кувырок вперед, кувырок назад.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Pr="00506A6E" w:rsidRDefault="00506A6E" w:rsidP="00D60635">
            <w:pPr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62CD9" w:rsidTr="00D60635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62CD9" w:rsidRPr="00BC3AA2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Акробатические упражнения.</w:t>
            </w:r>
          </w:p>
          <w:p w:rsidR="00862CD9" w:rsidRPr="00BC3AA2" w:rsidRDefault="00862CD9" w:rsidP="00D60635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Подъем туловища из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оложения лежа на животе и спине,</w:t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сгибание и разгибание рук в упоре лежа на полу.</w:t>
            </w:r>
          </w:p>
          <w:p w:rsidR="00862CD9" w:rsidRPr="00BC3AA2" w:rsidRDefault="00862CD9" w:rsidP="00D60635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Подтягивание на низкой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перекладине. Связка кувырок вперед, кувырок назад.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Pr="00506A6E" w:rsidRDefault="00506A6E" w:rsidP="00D60635">
            <w:pPr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62CD9" w:rsidTr="00D60635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51.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62CD9" w:rsidRPr="00BC3AA2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Акробатические упражнения.</w:t>
            </w:r>
          </w:p>
          <w:p w:rsidR="00862CD9" w:rsidRPr="00BC3AA2" w:rsidRDefault="00862CD9" w:rsidP="00D60635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Подъем туловища из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оложения лежа на животе и спине,</w:t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сгибание и разгибание рук в упоре лежа на полу.</w:t>
            </w:r>
          </w:p>
          <w:p w:rsidR="00862CD9" w:rsidRPr="00BC3AA2" w:rsidRDefault="00862CD9" w:rsidP="00D60635">
            <w:pPr>
              <w:autoSpaceDE w:val="0"/>
              <w:autoSpaceDN w:val="0"/>
              <w:spacing w:before="72" w:after="0" w:line="271" w:lineRule="auto"/>
              <w:ind w:left="72" w:right="14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Подтягивание на низкой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перекладине. Связка кувырок вперед, кувырок назад.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Pr="00506A6E" w:rsidRDefault="00506A6E" w:rsidP="00D60635">
            <w:pPr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62CD9" w:rsidTr="00D60635">
        <w:trPr>
          <w:trHeight w:hRule="exact" w:val="137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62CD9" w:rsidRPr="00BC3AA2" w:rsidRDefault="00862CD9" w:rsidP="00D6063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Акробатические упражнения. Подъем туловища из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положения лежа на спине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Pr="00506A6E" w:rsidRDefault="00506A6E" w:rsidP="00D60635">
            <w:pPr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62CD9" w:rsidTr="00D60635">
        <w:trPr>
          <w:trHeight w:hRule="exact" w:val="112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287A3F">
              <w:rPr>
                <w:rFonts w:ascii="Times New Roman" w:eastAsia="Times New Roman" w:hAnsi="Times New Roman"/>
                <w:i/>
                <w:color w:val="000000"/>
                <w:w w:val="97"/>
                <w:sz w:val="24"/>
                <w:szCs w:val="24"/>
                <w:lang w:val="ru-RU"/>
              </w:rPr>
              <w:t>Модуль "Лёгкая атлетика".</w:t>
            </w:r>
            <w:r w:rsidRPr="00BC3AA2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 </w:t>
            </w:r>
          </w:p>
          <w:p w:rsidR="00862CD9" w:rsidRP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  <w:rPr>
                <w:b/>
                <w:lang w:val="ru-RU"/>
              </w:rPr>
            </w:pPr>
            <w:r w:rsidRPr="00862CD9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Прыжок в длину с места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Pr="00506A6E" w:rsidRDefault="00506A6E" w:rsidP="00D60635">
            <w:pPr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62CD9" w:rsidTr="00D6063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62CD9" w:rsidRPr="00BC3AA2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Прыжок в длину с места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Pr="00506A6E" w:rsidRDefault="00506A6E" w:rsidP="00D60635">
            <w:pPr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62CD9" w:rsidTr="00D6063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62CD9" w:rsidRPr="00BC3AA2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Прыжок в длину с места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Pr="00506A6E" w:rsidRDefault="00506A6E" w:rsidP="00D60635">
            <w:pPr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62CD9" w:rsidTr="00D60635">
        <w:trPr>
          <w:trHeight w:hRule="exact" w:val="15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62CD9" w:rsidRPr="00862CD9" w:rsidRDefault="00862CD9" w:rsidP="00D6063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62CD9">
              <w:rPr>
                <w:rFonts w:ascii="Times New Roman" w:eastAsia="Times New Roman" w:hAnsi="Times New Roman"/>
                <w:i/>
                <w:color w:val="000000"/>
                <w:w w:val="97"/>
                <w:sz w:val="24"/>
                <w:szCs w:val="24"/>
                <w:lang w:val="ru-RU"/>
              </w:rPr>
              <w:t xml:space="preserve">Модуль "Лёгкая атлетика". </w:t>
            </w:r>
            <w:r w:rsidRPr="00862CD9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Прыжок в длину и в высоту с прямого разбега</w:t>
            </w:r>
          </w:p>
          <w:p w:rsidR="00862CD9" w:rsidRPr="00BC3AA2" w:rsidRDefault="00862CD9" w:rsidP="00D6063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Pr="00506A6E" w:rsidRDefault="00506A6E" w:rsidP="00D60635">
            <w:pPr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62CD9" w:rsidTr="00D6063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62CD9" w:rsidRPr="00BC3AA2" w:rsidRDefault="00862CD9" w:rsidP="00D6063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Прыжок в длину и в высоту с прямого разбега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Pr="00506A6E" w:rsidRDefault="00506A6E" w:rsidP="00D60635">
            <w:pPr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62CD9" w:rsidTr="00D6063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62CD9" w:rsidRPr="00BC3AA2" w:rsidRDefault="00862CD9" w:rsidP="00D6063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Прыжок в длину и в высоту с прямого разбега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Pr="00506A6E" w:rsidRDefault="00506A6E" w:rsidP="00D60635">
            <w:pPr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62CD9" w:rsidTr="00D6063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62CD9" w:rsidRPr="00BC3AA2" w:rsidRDefault="00862CD9" w:rsidP="00D6063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Прыжок в длину и в высоту с прямого разбега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Pr="00506A6E" w:rsidRDefault="00506A6E" w:rsidP="00D60635">
            <w:pPr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62CD9" w:rsidTr="00D60635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62CD9" w:rsidRPr="00BC3AA2" w:rsidRDefault="00862CD9" w:rsidP="00D6063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Прыжок в длину и в высоту с прямого разбега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Pr="00506A6E" w:rsidRDefault="00506A6E" w:rsidP="00D60635">
            <w:pPr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62CD9" w:rsidTr="00D6063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62CD9" w:rsidRPr="00BC3AA2" w:rsidRDefault="00862CD9" w:rsidP="00D6063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Прыжок в длину и в высоту с прямого разбега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Pr="00506A6E" w:rsidRDefault="00506A6E" w:rsidP="00D60635">
            <w:pPr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62CD9" w:rsidTr="00D6063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62CD9" w:rsidRPr="00BC3AA2" w:rsidRDefault="00862CD9" w:rsidP="00D6063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Прыжок в длину и в высоту с прямого разбега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Pr="00506A6E" w:rsidRDefault="00506A6E" w:rsidP="00D60635">
            <w:pPr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62CD9" w:rsidTr="00D60635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62CD9" w:rsidRPr="00BC3AA2" w:rsidRDefault="00862CD9" w:rsidP="00D6063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Прыжок в длину и в высоту с прямого разбега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Pr="00506A6E" w:rsidRDefault="00506A6E" w:rsidP="00D60635">
            <w:pPr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62CD9" w:rsidTr="00D60635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64.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62CD9" w:rsidRPr="00862CD9" w:rsidRDefault="00862CD9" w:rsidP="00D60635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862C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Равномерное передвижение в ходьбе и беге. Специальные беговые упражнения.</w:t>
            </w:r>
          </w:p>
          <w:p w:rsidR="00862CD9" w:rsidRPr="00862CD9" w:rsidRDefault="00862CD9" w:rsidP="00D60635">
            <w:pPr>
              <w:autoSpaceDE w:val="0"/>
              <w:autoSpaceDN w:val="0"/>
              <w:spacing w:before="70" w:after="0" w:line="271" w:lineRule="auto"/>
              <w:ind w:left="72" w:right="432"/>
            </w:pPr>
            <w:r w:rsidRPr="00862C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Челночный бег 3х10 с </w:t>
            </w:r>
            <w:r w:rsidRPr="00862CD9">
              <w:rPr>
                <w:lang w:val="ru-RU"/>
              </w:rPr>
              <w:br/>
            </w:r>
            <w:r w:rsidRPr="00862C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высокого старта.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Бег на 30</w:t>
            </w:r>
            <w:r w:rsidRPr="00862CD9">
              <w:rPr>
                <w:rFonts w:ascii="Times New Roman" w:eastAsia="Times New Roman" w:hAnsi="Times New Roman"/>
                <w:color w:val="000000"/>
                <w:sz w:val="24"/>
              </w:rPr>
              <w:t>метров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Pr="00506A6E" w:rsidRDefault="00506A6E" w:rsidP="00D60635">
            <w:pPr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62CD9" w:rsidTr="00D60635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62CD9" w:rsidRPr="00862CD9" w:rsidRDefault="00862CD9" w:rsidP="00D60635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862C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Сдача контрольных </w:t>
            </w:r>
            <w:r w:rsidRPr="00862CD9">
              <w:rPr>
                <w:lang w:val="ru-RU"/>
              </w:rPr>
              <w:br/>
            </w:r>
            <w:r w:rsidRPr="00862C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нормативов ГТО. Прыжок в длину с места толчком двумя ногами. Наклон вперед  из положения стоя на </w:t>
            </w:r>
            <w:r w:rsidRPr="00862CD9">
              <w:rPr>
                <w:lang w:val="ru-RU"/>
              </w:rPr>
              <w:br/>
            </w:r>
            <w:r w:rsidRPr="00862C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гимнастической скамейке.</w:t>
            </w:r>
          </w:p>
          <w:p w:rsidR="00862CD9" w:rsidRPr="00862CD9" w:rsidRDefault="00862CD9" w:rsidP="00D60635">
            <w:pPr>
              <w:autoSpaceDE w:val="0"/>
              <w:autoSpaceDN w:val="0"/>
              <w:spacing w:before="70" w:after="0" w:line="262" w:lineRule="auto"/>
              <w:ind w:right="432"/>
              <w:jc w:val="center"/>
              <w:rPr>
                <w:lang w:val="ru-RU"/>
              </w:rPr>
            </w:pPr>
            <w:r w:rsidRPr="00862CD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Поднимание туловища из положения лежа на спине.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Pr="00506A6E" w:rsidRDefault="00506A6E" w:rsidP="00D60635">
            <w:pPr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62CD9" w:rsidTr="00D60635">
        <w:trPr>
          <w:trHeight w:hRule="exact" w:val="217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2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62CD9" w:rsidRPr="00BC3AA2" w:rsidRDefault="00862CD9" w:rsidP="00D60635">
            <w:pPr>
              <w:autoSpaceDE w:val="0"/>
              <w:autoSpaceDN w:val="0"/>
              <w:spacing w:before="100" w:after="0" w:line="281" w:lineRule="auto"/>
              <w:ind w:left="72"/>
              <w:rPr>
                <w:lang w:val="ru-RU"/>
              </w:rPr>
            </w:pPr>
            <w:r w:rsidRPr="00862CD9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Сдача контрольных </w:t>
            </w:r>
            <w:r w:rsidRPr="00862CD9">
              <w:rPr>
                <w:b/>
                <w:lang w:val="ru-RU"/>
              </w:rPr>
              <w:br/>
            </w:r>
            <w:r w:rsidRPr="00862CD9"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нормативов ГТО.</w:t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Смешанное передвижение на 1000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метров. Метание теннисного мяча в цель. Метание </w:t>
            </w:r>
            <w:r w:rsidRPr="00BC3AA2">
              <w:rPr>
                <w:lang w:val="ru-RU"/>
              </w:rPr>
              <w:br/>
            </w: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теннисного мяча на дальность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Pr="00506A6E" w:rsidRDefault="00506A6E" w:rsidP="00D60635">
            <w:pPr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62CD9" w:rsidTr="00D60635">
        <w:trPr>
          <w:trHeight w:hRule="exact" w:val="808"/>
        </w:trPr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62CD9" w:rsidRPr="00BC3AA2" w:rsidRDefault="00862CD9" w:rsidP="00D60635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BC3AA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2CD9" w:rsidRDefault="00862CD9" w:rsidP="00D6063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</w:t>
            </w:r>
          </w:p>
        </w:tc>
      </w:tr>
    </w:tbl>
    <w:p w:rsidR="00862CD9" w:rsidRDefault="00862CD9" w:rsidP="00862CD9">
      <w:pPr>
        <w:autoSpaceDE w:val="0"/>
        <w:autoSpaceDN w:val="0"/>
        <w:spacing w:after="0" w:line="14" w:lineRule="exact"/>
      </w:pPr>
    </w:p>
    <w:p w:rsidR="00862CD9" w:rsidRDefault="00862CD9"/>
    <w:p w:rsidR="00862CD9" w:rsidRDefault="00862CD9" w:rsidP="00862CD9"/>
    <w:p w:rsidR="005B2691" w:rsidRPr="00862CD9" w:rsidRDefault="005B2691" w:rsidP="00862CD9">
      <w:pPr>
        <w:sectPr w:rsidR="005B2691" w:rsidRPr="00862CD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B2691" w:rsidRDefault="005B2691">
      <w:pPr>
        <w:autoSpaceDE w:val="0"/>
        <w:autoSpaceDN w:val="0"/>
        <w:spacing w:after="66" w:line="220" w:lineRule="exact"/>
      </w:pPr>
    </w:p>
    <w:p w:rsidR="005B2691" w:rsidRDefault="005B2691">
      <w:pPr>
        <w:autoSpaceDE w:val="0"/>
        <w:autoSpaceDN w:val="0"/>
        <w:spacing w:after="0" w:line="14" w:lineRule="exact"/>
      </w:pPr>
    </w:p>
    <w:p w:rsidR="00862CD9" w:rsidRPr="00862CD9" w:rsidRDefault="00862CD9" w:rsidP="00862CD9">
      <w:pPr>
        <w:autoSpaceDE w:val="0"/>
        <w:autoSpaceDN w:val="0"/>
        <w:spacing w:after="0" w:line="230" w:lineRule="auto"/>
        <w:rPr>
          <w:lang w:val="ru-RU"/>
        </w:rPr>
      </w:pPr>
      <w:r>
        <w:tab/>
      </w:r>
      <w:r w:rsidRPr="00862CD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862CD9" w:rsidRPr="00862CD9" w:rsidRDefault="00862CD9" w:rsidP="00862CD9">
      <w:pPr>
        <w:autoSpaceDE w:val="0"/>
        <w:autoSpaceDN w:val="0"/>
        <w:spacing w:before="346" w:after="0" w:line="230" w:lineRule="auto"/>
        <w:rPr>
          <w:lang w:val="ru-RU"/>
        </w:rPr>
      </w:pPr>
      <w:r w:rsidRPr="00862CD9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862CD9" w:rsidRPr="00BC3AA2" w:rsidRDefault="00862CD9" w:rsidP="00862CD9">
      <w:pPr>
        <w:autoSpaceDE w:val="0"/>
        <w:autoSpaceDN w:val="0"/>
        <w:spacing w:before="166" w:after="0" w:line="262" w:lineRule="auto"/>
        <w:ind w:right="432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Физическая культура, 1-4 класс/Лях В.И., Акционерное общество «Издательство «Просвещение»; Введите свой вариант:</w:t>
      </w:r>
    </w:p>
    <w:p w:rsidR="00862CD9" w:rsidRPr="00BC3AA2" w:rsidRDefault="00862CD9" w:rsidP="00862CD9">
      <w:pPr>
        <w:autoSpaceDE w:val="0"/>
        <w:autoSpaceDN w:val="0"/>
        <w:spacing w:before="262" w:after="0" w:line="230" w:lineRule="auto"/>
        <w:rPr>
          <w:lang w:val="ru-RU"/>
        </w:rPr>
      </w:pPr>
      <w:r w:rsidRPr="00BC3AA2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862CD9" w:rsidRPr="00BC3AA2" w:rsidRDefault="00862CD9" w:rsidP="00862CD9">
      <w:pPr>
        <w:autoSpaceDE w:val="0"/>
        <w:autoSpaceDN w:val="0"/>
        <w:spacing w:before="166" w:after="0" w:line="281" w:lineRule="auto"/>
        <w:ind w:right="1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fiz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ra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ura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jimdofree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 xml:space="preserve">/методичка/ </w:t>
      </w:r>
      <w:r w:rsidRPr="00BC3AA2">
        <w:rPr>
          <w:lang w:val="ru-RU"/>
        </w:rPr>
        <w:br/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Рабочие программы. Физическая культура. Предметная линия учебников В. И. Ляха – М.: </w:t>
      </w:r>
      <w:r w:rsidRPr="00BC3AA2">
        <w:rPr>
          <w:lang w:val="ru-RU"/>
        </w:rPr>
        <w:br/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Просвещение, 2011 г.; </w:t>
      </w:r>
      <w:r w:rsidRPr="00BC3AA2">
        <w:rPr>
          <w:lang w:val="ru-RU"/>
        </w:rPr>
        <w:br/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Физическая культура: учебн. Для учащихся 1-4 кл. нач. шк./ В.И.Лях. – 13-е изд. – М.: Просвещение, 2012. – 190 с.</w:t>
      </w:r>
    </w:p>
    <w:p w:rsidR="00862CD9" w:rsidRPr="00BC3AA2" w:rsidRDefault="00862CD9" w:rsidP="00862CD9">
      <w:pPr>
        <w:autoSpaceDE w:val="0"/>
        <w:autoSpaceDN w:val="0"/>
        <w:spacing w:before="262" w:after="0" w:line="230" w:lineRule="auto"/>
        <w:rPr>
          <w:lang w:val="ru-RU"/>
        </w:rPr>
      </w:pPr>
      <w:r w:rsidRPr="00BC3AA2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862CD9" w:rsidRPr="00BC3AA2" w:rsidRDefault="00862CD9" w:rsidP="00862CD9">
      <w:pPr>
        <w:autoSpaceDE w:val="0"/>
        <w:autoSpaceDN w:val="0"/>
        <w:spacing w:before="166" w:after="0" w:line="288" w:lineRule="auto"/>
        <w:ind w:right="2880"/>
        <w:rPr>
          <w:lang w:val="ru-RU"/>
        </w:rPr>
      </w:pP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Раздел сайта корпорации «Российский учебник» «Начальное образование»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rosuchebnik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metodicheskaja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pomosch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nachalnoe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obrazovanie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/«Открытый урок. Первое сентября»</w:t>
      </w:r>
      <w:r w:rsidRPr="00BC3AA2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urok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r>
        <w:rPr>
          <w:rFonts w:ascii="Times New Roman" w:eastAsia="Times New Roman" w:hAnsi="Times New Roman"/>
          <w:color w:val="000000"/>
          <w:sz w:val="24"/>
        </w:rPr>
        <w:t>sept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 w:rsidRPr="00BC3AA2">
        <w:rPr>
          <w:lang w:val="ru-RU"/>
        </w:rPr>
        <w:br/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«Начальная школа»</w:t>
      </w:r>
      <w:r w:rsidRPr="00BC3AA2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nachalka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BC3AA2">
        <w:rPr>
          <w:lang w:val="ru-RU"/>
        </w:rPr>
        <w:br/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 xml:space="preserve">Азбука в картинках </w:t>
      </w:r>
      <w:r w:rsidRPr="00BC3AA2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bomoonlight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azbuka</w:t>
      </w:r>
      <w:r w:rsidRPr="00BC3AA2">
        <w:rPr>
          <w:lang w:val="ru-RU"/>
        </w:rPr>
        <w:br/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«Раскраски онлайн»</w:t>
      </w:r>
      <w:r w:rsidRPr="00BC3AA2">
        <w:rPr>
          <w:lang w:val="ru-RU"/>
        </w:rPr>
        <w:br/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Детские игры | Раскраски онлайн (</w:t>
      </w:r>
      <w:r>
        <w:rPr>
          <w:rFonts w:ascii="Times New Roman" w:eastAsia="Times New Roman" w:hAnsi="Times New Roman"/>
          <w:color w:val="000000"/>
          <w:sz w:val="24"/>
        </w:rPr>
        <w:t>teremoc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 xml:space="preserve">) </w:t>
      </w:r>
      <w:r w:rsidRPr="00BC3AA2">
        <w:rPr>
          <w:lang w:val="ru-RU"/>
        </w:rPr>
        <w:br/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Детский портал «Солнышко»</w:t>
      </w:r>
      <w:r w:rsidRPr="00BC3AA2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solnet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ee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BC3AA2">
        <w:rPr>
          <w:lang w:val="ru-RU"/>
        </w:rPr>
        <w:br/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Детский онлайн-конкурс «Интернешка»</w:t>
      </w:r>
      <w:r w:rsidRPr="00BC3AA2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interneshka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net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index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phtml</w:t>
      </w:r>
      <w:r w:rsidRPr="00BC3AA2">
        <w:rPr>
          <w:lang w:val="ru-RU"/>
        </w:rPr>
        <w:br/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«Умники и умницы»</w:t>
      </w:r>
      <w:r w:rsidRPr="00BC3AA2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umniki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BC3AA2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eSchool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BC3AA2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Eschool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pro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 xml:space="preserve"> Шахматы онлайн </w:t>
      </w:r>
      <w:r w:rsidRPr="00BC3AA2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levico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BC3AA2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teacher</w:t>
      </w:r>
      <w:r w:rsidRPr="00BC3AA2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862CD9" w:rsidRPr="00862CD9" w:rsidRDefault="00862CD9" w:rsidP="00862CD9">
      <w:pPr>
        <w:tabs>
          <w:tab w:val="left" w:pos="1350"/>
        </w:tabs>
        <w:rPr>
          <w:lang w:val="ru-RU"/>
        </w:rPr>
      </w:pPr>
    </w:p>
    <w:p w:rsidR="00862CD9" w:rsidRPr="00862CD9" w:rsidRDefault="00862CD9" w:rsidP="00862CD9">
      <w:pPr>
        <w:rPr>
          <w:lang w:val="ru-RU"/>
        </w:rPr>
      </w:pPr>
    </w:p>
    <w:p w:rsidR="005B2691" w:rsidRPr="00862CD9" w:rsidRDefault="005B2691" w:rsidP="00862CD9">
      <w:pPr>
        <w:rPr>
          <w:lang w:val="ru-RU"/>
        </w:rPr>
        <w:sectPr w:rsidR="005B2691" w:rsidRPr="00862CD9">
          <w:pgSz w:w="11900" w:h="16840"/>
          <w:pgMar w:top="284" w:right="650" w:bottom="3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46DAE" w:rsidRPr="00246DAE" w:rsidRDefault="00246DAE" w:rsidP="00246DAE">
      <w:pPr>
        <w:autoSpaceDE w:val="0"/>
        <w:autoSpaceDN w:val="0"/>
        <w:spacing w:after="0" w:line="408" w:lineRule="auto"/>
        <w:ind w:right="432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BC3AA2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МАТЕРИАЛЬНО-ТЕХНИЧЕСКОЕ ОБЕСПЕЧЕНИЕ ОБРАЗОВАТЕЛЬНОГО ПРОЦЕССА</w:t>
      </w:r>
    </w:p>
    <w:p w:rsidR="00246DAE" w:rsidRPr="00246DAE" w:rsidRDefault="00246DAE" w:rsidP="00246DAE">
      <w:pPr>
        <w:spacing w:after="0" w:line="240" w:lineRule="auto"/>
        <w:ind w:left="89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246D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У</w:t>
      </w:r>
      <w:r w:rsidRPr="00246DA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val="ru-RU"/>
        </w:rPr>
        <w:t>че</w:t>
      </w:r>
      <w:r w:rsidRPr="00246D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бный</w:t>
      </w:r>
      <w:r w:rsidRPr="00246D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6DA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val="ru-RU"/>
        </w:rPr>
        <w:t>и</w:t>
      </w:r>
      <w:r w:rsidRPr="00246D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нвен</w:t>
      </w:r>
      <w:r w:rsidRPr="00246DAE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val="ru-RU"/>
        </w:rPr>
        <w:t>т</w:t>
      </w:r>
      <w:r w:rsidRPr="00246D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246DA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val="ru-RU"/>
        </w:rPr>
        <w:t>р</w:t>
      </w:r>
      <w:r w:rsidRPr="00246D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ь</w:t>
      </w:r>
      <w:r w:rsidRPr="00246D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6D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46D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  <w:r w:rsidRPr="00246D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обору</w:t>
      </w:r>
      <w:r w:rsidRPr="00246DA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val="ru-RU"/>
        </w:rPr>
        <w:t>д</w:t>
      </w:r>
      <w:r w:rsidRPr="00246D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ова</w:t>
      </w:r>
      <w:r w:rsidRPr="00246DA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val="ru-RU"/>
        </w:rPr>
        <w:t>н</w:t>
      </w:r>
      <w:r w:rsidRPr="00246D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ие</w:t>
      </w:r>
      <w:r w:rsidRPr="00246D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6D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246D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6DA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val="ru-RU"/>
        </w:rPr>
        <w:t>ф</w:t>
      </w:r>
      <w:r w:rsidRPr="00246D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46DA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val="ru-RU"/>
        </w:rPr>
        <w:t>зи</w:t>
      </w:r>
      <w:r w:rsidRPr="00246D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ч</w:t>
      </w:r>
      <w:r w:rsidRPr="00246DA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val="ru-RU"/>
        </w:rPr>
        <w:t>ес</w:t>
      </w:r>
      <w:r w:rsidRPr="00246D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кой</w:t>
      </w:r>
      <w:r w:rsidRPr="00246D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246D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куль</w:t>
      </w:r>
      <w:r w:rsidRPr="00246DAE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val="ru-RU"/>
        </w:rPr>
        <w:t>т</w:t>
      </w:r>
      <w:r w:rsidRPr="00246DA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val="ru-RU"/>
        </w:rPr>
        <w:t>у</w:t>
      </w:r>
      <w:r w:rsidRPr="00246D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ре</w:t>
      </w:r>
      <w:r w:rsidRPr="00246D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6D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246DA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46D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начальной</w:t>
      </w:r>
      <w:r w:rsidRPr="00246DA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ru-RU"/>
        </w:rPr>
        <w:t xml:space="preserve"> </w:t>
      </w:r>
      <w:r w:rsidRPr="00246DAE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val="ru-RU"/>
        </w:rPr>
        <w:t>ш</w:t>
      </w:r>
      <w:r w:rsidRPr="00246D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колы</w:t>
      </w:r>
    </w:p>
    <w:p w:rsidR="00246DAE" w:rsidRPr="00246DAE" w:rsidRDefault="00246DAE" w:rsidP="00246DA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46DAE" w:rsidRPr="00246DAE" w:rsidRDefault="00246DAE" w:rsidP="00246DAE">
      <w:pPr>
        <w:spacing w:after="29" w:line="240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05"/>
        <w:gridCol w:w="552"/>
        <w:gridCol w:w="7631"/>
      </w:tblGrid>
      <w:tr w:rsidR="00246DAE" w:rsidTr="007A59E6">
        <w:trPr>
          <w:cantSplit/>
          <w:trHeight w:hRule="exact" w:val="405"/>
        </w:trPr>
        <w:tc>
          <w:tcPr>
            <w:tcW w:w="28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DAE" w:rsidRDefault="00246DAE" w:rsidP="007A59E6">
            <w:pPr>
              <w:spacing w:before="71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DAE" w:rsidRDefault="00246DAE" w:rsidP="007A59E6">
            <w:pPr>
              <w:spacing w:before="71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DAE" w:rsidRDefault="00246DAE" w:rsidP="007A59E6">
            <w:pPr>
              <w:spacing w:before="71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нвентаря и обо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</w:tr>
      <w:tr w:rsidR="00246DAE" w:rsidTr="007A59E6">
        <w:trPr>
          <w:cantSplit/>
          <w:trHeight w:hRule="exact" w:val="2793"/>
        </w:trPr>
        <w:tc>
          <w:tcPr>
            <w:tcW w:w="28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DAE" w:rsidRDefault="00246DAE" w:rsidP="007A59E6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6DAE" w:rsidRDefault="00246DAE" w:rsidP="007A59E6">
            <w:pPr>
              <w:spacing w:after="0" w:line="240" w:lineRule="auto"/>
              <w:ind w:left="108" w:right="2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с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акробати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DAE" w:rsidRDefault="00246DAE" w:rsidP="007A59E6">
            <w:pPr>
              <w:spacing w:before="15" w:after="0" w:line="239" w:lineRule="auto"/>
              <w:ind w:left="108" w:right="16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9 10 11</w:t>
            </w:r>
          </w:p>
        </w:tc>
        <w:tc>
          <w:tcPr>
            <w:tcW w:w="7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DAE" w:rsidRPr="00246DAE" w:rsidRDefault="00246DAE" w:rsidP="007A59E6">
            <w:pPr>
              <w:spacing w:before="15" w:after="0" w:line="239" w:lineRule="auto"/>
              <w:ind w:left="108" w:right="5336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Канат для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3"/>
                <w:lang w:val="ru-RU"/>
              </w:rPr>
              <w:t>л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азан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и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 5м Ко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з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ёл гимнаст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ич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е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ский</w:t>
            </w:r>
          </w:p>
          <w:p w:rsidR="00246DAE" w:rsidRPr="00246DAE" w:rsidRDefault="00246DAE" w:rsidP="007A59E6">
            <w:pPr>
              <w:spacing w:after="0" w:line="240" w:lineRule="auto"/>
              <w:ind w:left="108" w:right="4311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Мат поро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л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оно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в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ый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(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x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x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,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1)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86"/>
                <w:lang w:val="ru-RU"/>
              </w:rPr>
              <w:t xml:space="preserve">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Мост гим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аст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ич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с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кий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 xml:space="preserve">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3"/>
                <w:lang w:val="ru-RU"/>
              </w:rPr>
              <w:t>о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дкидной Стенка гимн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3"/>
                <w:lang w:val="ru-RU"/>
              </w:rPr>
              <w:t>а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сти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ч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с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кая 2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,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x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0,8 Медицинб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л 1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к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</w:t>
            </w:r>
          </w:p>
          <w:p w:rsidR="00246DAE" w:rsidRPr="00246DAE" w:rsidRDefault="00246DAE" w:rsidP="007A59E6">
            <w:pPr>
              <w:spacing w:after="0" w:line="239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Медицинб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л 2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к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</w:t>
            </w:r>
          </w:p>
          <w:p w:rsidR="00246DAE" w:rsidRDefault="00246DAE" w:rsidP="007A59E6">
            <w:pPr>
              <w:spacing w:after="0" w:line="239" w:lineRule="auto"/>
              <w:ind w:left="108" w:right="3803"/>
              <w:rPr>
                <w:rFonts w:ascii="Times New Roman" w:eastAsia="Times New Roman" w:hAnsi="Times New Roman" w:cs="Times New Roman"/>
                <w:color w:val="000000"/>
              </w:rPr>
            </w:pP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Скак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а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лка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 xml:space="preserve">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дет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с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кая о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3"/>
                <w:lang w:val="ru-RU"/>
              </w:rPr>
              <w:t>т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ечес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в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ен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н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ая Скамей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к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 гимн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3"/>
                <w:lang w:val="ru-RU"/>
              </w:rPr>
              <w:t>а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сти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ч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ес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к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ая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3"/>
                <w:lang w:val="ru-RU"/>
              </w:rPr>
              <w:t xml:space="preserve">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жёс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т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кая 2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м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Скамей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гимн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стичес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жё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кая 4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Мячи для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ги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ки</w:t>
            </w:r>
          </w:p>
        </w:tc>
      </w:tr>
      <w:tr w:rsidR="00246DAE" w:rsidRPr="007A59E6" w:rsidTr="007A59E6">
        <w:trPr>
          <w:cantSplit/>
          <w:trHeight w:hRule="exact" w:val="2539"/>
        </w:trPr>
        <w:tc>
          <w:tcPr>
            <w:tcW w:w="28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DAE" w:rsidRDefault="00246DAE" w:rsidP="007A59E6">
            <w:pPr>
              <w:spacing w:after="47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6DAE" w:rsidRDefault="00246DAE" w:rsidP="007A59E6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Лёгкая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тлети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DAE" w:rsidRDefault="00246DAE" w:rsidP="007A59E6">
            <w:pPr>
              <w:spacing w:before="12" w:after="0" w:line="239" w:lineRule="auto"/>
              <w:ind w:left="108" w:right="20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1 2 3 4 5 6 7 8 9 10</w:t>
            </w:r>
          </w:p>
        </w:tc>
        <w:tc>
          <w:tcPr>
            <w:tcW w:w="7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DAE" w:rsidRPr="00246DAE" w:rsidRDefault="00246DAE" w:rsidP="007A59E6">
            <w:pPr>
              <w:spacing w:before="12" w:after="0" w:line="240" w:lineRule="auto"/>
              <w:ind w:left="108" w:right="4617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Мат поро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л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оно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в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ый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(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x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x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,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1)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П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ланка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 xml:space="preserve">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для пр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ы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жков в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 xml:space="preserve"> в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ы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соту Сто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й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ка для п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3"/>
                <w:lang w:val="ru-RU"/>
              </w:rPr>
              <w:t>р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ыжков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 xml:space="preserve">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 xml:space="preserve"> в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ы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соту Медицинб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л 1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к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</w:t>
            </w:r>
          </w:p>
          <w:p w:rsidR="00246DAE" w:rsidRPr="00246DAE" w:rsidRDefault="00246DAE" w:rsidP="007A59E6">
            <w:pPr>
              <w:spacing w:after="0" w:line="239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Сек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ндо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м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ер одн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кнопо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ч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3"/>
                <w:lang w:val="ru-RU"/>
              </w:rPr>
              <w:t>н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ый</w:t>
            </w:r>
          </w:p>
          <w:p w:rsidR="00246DAE" w:rsidRPr="00246DAE" w:rsidRDefault="00246DAE" w:rsidP="007A59E6">
            <w:pPr>
              <w:spacing w:after="0" w:line="240" w:lineRule="auto"/>
              <w:ind w:left="108" w:right="1689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Н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омера на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г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3"/>
                <w:lang w:val="ru-RU"/>
              </w:rPr>
              <w:t>у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дные для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 xml:space="preserve">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л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ыжн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ы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х и л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3"/>
                <w:lang w:val="ru-RU"/>
              </w:rPr>
              <w:t>е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гк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о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ат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1"/>
                <w:lang w:val="ru-RU"/>
              </w:rPr>
              <w:t>л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етиче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ск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их кро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с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сов Мячи для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 xml:space="preserve">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льш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го тен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3"/>
                <w:lang w:val="ru-RU"/>
              </w:rPr>
              <w:t>н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иса</w:t>
            </w:r>
          </w:p>
          <w:p w:rsidR="00246DAE" w:rsidRPr="00246DAE" w:rsidRDefault="00246DAE" w:rsidP="007A59E6">
            <w:pPr>
              <w:spacing w:after="0" w:line="239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Финиш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н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ая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л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енто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ч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ка</w:t>
            </w:r>
          </w:p>
          <w:p w:rsidR="00246DAE" w:rsidRPr="00246DAE" w:rsidRDefault="00246DAE" w:rsidP="007A59E6">
            <w:pPr>
              <w:spacing w:after="0" w:line="238" w:lineRule="auto"/>
              <w:ind w:left="108" w:right="3117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Дор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о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жка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 xml:space="preserve">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раз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м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ето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ч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ная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3"/>
                <w:lang w:val="ru-RU"/>
              </w:rPr>
              <w:t xml:space="preserve">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для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пры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ж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ков и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м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етан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и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й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А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т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ечка для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о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казан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и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я п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3"/>
                <w:lang w:val="ru-RU"/>
              </w:rPr>
              <w:t>е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рв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ой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п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омощи</w:t>
            </w:r>
          </w:p>
        </w:tc>
      </w:tr>
      <w:tr w:rsidR="00246DAE" w:rsidRPr="007A59E6" w:rsidTr="007A59E6">
        <w:trPr>
          <w:cantSplit/>
          <w:trHeight w:hRule="exact" w:val="4058"/>
        </w:trPr>
        <w:tc>
          <w:tcPr>
            <w:tcW w:w="28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DAE" w:rsidRPr="00246DAE" w:rsidRDefault="00246DAE" w:rsidP="007A59E6">
            <w:pPr>
              <w:spacing w:after="47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6DAE" w:rsidRDefault="00246DAE" w:rsidP="007A59E6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DAE" w:rsidRDefault="00246DAE" w:rsidP="007A59E6">
            <w:pPr>
              <w:spacing w:before="12" w:after="0" w:line="239" w:lineRule="auto"/>
              <w:ind w:left="108" w:right="16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9 10 11 12 13 14 15 16</w:t>
            </w:r>
          </w:p>
        </w:tc>
        <w:tc>
          <w:tcPr>
            <w:tcW w:w="7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DAE" w:rsidRPr="00246DAE" w:rsidRDefault="00246DAE" w:rsidP="007A59E6">
            <w:pPr>
              <w:spacing w:before="12" w:after="0" w:line="241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в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исток игро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в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ой</w:t>
            </w:r>
          </w:p>
          <w:p w:rsidR="00246DAE" w:rsidRPr="00246DAE" w:rsidRDefault="00246DAE" w:rsidP="007A59E6">
            <w:pPr>
              <w:spacing w:after="0" w:line="239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О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бр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ч пластмассовый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3"/>
                <w:lang w:val="ru-RU"/>
              </w:rPr>
              <w:t xml:space="preserve">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де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т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ский</w:t>
            </w:r>
          </w:p>
          <w:p w:rsidR="00246DAE" w:rsidRPr="00246DAE" w:rsidRDefault="00246DAE" w:rsidP="007A59E6">
            <w:pPr>
              <w:spacing w:after="0" w:line="240" w:lineRule="auto"/>
              <w:ind w:left="108" w:right="3906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П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ал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1"/>
                <w:lang w:val="ru-RU"/>
              </w:rPr>
              <w:t>к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 xml:space="preserve">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ги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м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настиче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с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кая п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3"/>
                <w:lang w:val="ru-RU"/>
              </w:rPr>
              <w:t>л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астмас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с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в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ая Скамей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к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 гимн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3"/>
                <w:lang w:val="ru-RU"/>
              </w:rPr>
              <w:t>а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сти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ч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ес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к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ая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3"/>
                <w:lang w:val="ru-RU"/>
              </w:rPr>
              <w:t xml:space="preserve">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жёс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т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кая 2м Скамей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к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 гимн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3"/>
                <w:lang w:val="ru-RU"/>
              </w:rPr>
              <w:t>а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сти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ч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ес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к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ая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3"/>
                <w:lang w:val="ru-RU"/>
              </w:rPr>
              <w:t xml:space="preserve">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жёс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т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кая 4м Сек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ндо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м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ер одн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кнопо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ч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3"/>
                <w:lang w:val="ru-RU"/>
              </w:rPr>
              <w:t>н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ый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66"/>
                <w:lang w:val="ru-RU"/>
              </w:rPr>
              <w:t xml:space="preserve">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Ж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илетки игро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3"/>
                <w:lang w:val="ru-RU"/>
              </w:rPr>
              <w:t>в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ые с но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ме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рами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46"/>
                <w:lang w:val="ru-RU"/>
              </w:rPr>
              <w:t xml:space="preserve">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Фл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а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ж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1"/>
                <w:lang w:val="ru-RU"/>
              </w:rPr>
              <w:t>к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и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аз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м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ето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ч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ные</w:t>
            </w:r>
          </w:p>
          <w:p w:rsidR="00246DAE" w:rsidRPr="00246DAE" w:rsidRDefault="00246DAE" w:rsidP="007A59E6">
            <w:pPr>
              <w:spacing w:after="0" w:line="239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Мячи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в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олейбо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л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ьные</w:t>
            </w:r>
          </w:p>
          <w:p w:rsidR="00246DAE" w:rsidRPr="00246DAE" w:rsidRDefault="00246DAE" w:rsidP="007A59E6">
            <w:pPr>
              <w:spacing w:after="0" w:line="240" w:lineRule="auto"/>
              <w:ind w:left="108" w:right="4799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Мячи для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 xml:space="preserve">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льш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го тен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3"/>
                <w:lang w:val="ru-RU"/>
              </w:rPr>
              <w:t>н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иса Кегли</w:t>
            </w:r>
          </w:p>
          <w:p w:rsidR="00246DAE" w:rsidRPr="00246DAE" w:rsidRDefault="00246DAE" w:rsidP="007A59E6">
            <w:pPr>
              <w:spacing w:after="0" w:line="240" w:lineRule="auto"/>
              <w:ind w:left="108" w:right="4558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Фл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а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ж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1"/>
                <w:lang w:val="ru-RU"/>
              </w:rPr>
              <w:t>к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и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р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аз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м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ето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ч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ные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 xml:space="preserve">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порой Лента ра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з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ме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т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очная</w:t>
            </w:r>
          </w:p>
          <w:p w:rsidR="00246DAE" w:rsidRPr="00246DAE" w:rsidRDefault="00246DAE" w:rsidP="007A59E6">
            <w:pPr>
              <w:spacing w:after="0" w:line="238" w:lineRule="auto"/>
              <w:ind w:left="108" w:right="5056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Скак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а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лка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 xml:space="preserve">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3"/>
                <w:lang w:val="ru-RU"/>
              </w:rPr>
              <w:t>у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длинен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н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ая Скак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а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лка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 xml:space="preserve">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ги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м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наст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и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ч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е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к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ая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1"/>
                <w:lang w:val="ru-RU"/>
              </w:rPr>
              <w:t>Т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а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бло п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е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рек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и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дное</w:t>
            </w:r>
          </w:p>
        </w:tc>
      </w:tr>
      <w:tr w:rsidR="00246DAE" w:rsidRPr="007A59E6" w:rsidTr="007A59E6">
        <w:trPr>
          <w:cantSplit/>
          <w:trHeight w:hRule="exact" w:val="3046"/>
        </w:trPr>
        <w:tc>
          <w:tcPr>
            <w:tcW w:w="28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DAE" w:rsidRPr="00246DAE" w:rsidRDefault="00246DAE" w:rsidP="007A59E6">
            <w:pPr>
              <w:spacing w:after="47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6DAE" w:rsidRPr="00246DAE" w:rsidRDefault="00246DAE" w:rsidP="007A59E6">
            <w:pPr>
              <w:spacing w:after="0" w:line="240" w:lineRule="auto"/>
              <w:ind w:left="108" w:right="7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п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т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ив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ru-RU"/>
              </w:rPr>
              <w:t>н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ые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игры: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ru-RU"/>
              </w:rPr>
              <w:t>ф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у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тбол</w:t>
            </w:r>
          </w:p>
          <w:p w:rsidR="00246DAE" w:rsidRPr="00246DAE" w:rsidRDefault="00246DAE" w:rsidP="007A59E6">
            <w:pPr>
              <w:spacing w:after="0" w:line="240" w:lineRule="auto"/>
              <w:ind w:left="108" w:right="16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46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ба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с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кетбол вол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ru-RU"/>
              </w:rPr>
              <w:t>е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йбол</w:t>
            </w:r>
          </w:p>
        </w:tc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DAE" w:rsidRDefault="00246DAE" w:rsidP="007A59E6">
            <w:pPr>
              <w:spacing w:before="12" w:after="0" w:line="239" w:lineRule="auto"/>
              <w:ind w:left="108" w:right="16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9 10 11 12</w:t>
            </w:r>
          </w:p>
        </w:tc>
        <w:tc>
          <w:tcPr>
            <w:tcW w:w="7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DAE" w:rsidRPr="00246DAE" w:rsidRDefault="00246DAE" w:rsidP="007A59E6">
            <w:pPr>
              <w:spacing w:before="12" w:after="0" w:line="240" w:lineRule="auto"/>
              <w:ind w:left="108" w:right="402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Волейболь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3"/>
                <w:lang w:val="ru-RU"/>
              </w:rPr>
              <w:t>н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ая сто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йк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а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ив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ерсаль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ая Сетка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в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оле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й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боль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н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ая</w:t>
            </w:r>
          </w:p>
          <w:p w:rsidR="00246DAE" w:rsidRPr="00246DAE" w:rsidRDefault="00246DAE" w:rsidP="007A59E6">
            <w:pPr>
              <w:spacing w:after="0" w:line="240" w:lineRule="auto"/>
              <w:ind w:left="108" w:right="2737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Щит трен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и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ро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в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ч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ный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н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3"/>
                <w:lang w:val="ru-RU"/>
              </w:rPr>
              <w:t>в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е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сной с к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льцом и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3"/>
                <w:lang w:val="ru-RU"/>
              </w:rPr>
              <w:t>с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еткой С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в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исток игро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в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ой</w:t>
            </w:r>
          </w:p>
          <w:p w:rsidR="00246DAE" w:rsidRPr="00246DAE" w:rsidRDefault="00246DAE" w:rsidP="007A59E6">
            <w:pPr>
              <w:spacing w:after="0" w:line="239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Сек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у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ндо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м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ер одн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кнопо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ч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3"/>
                <w:lang w:val="ru-RU"/>
              </w:rPr>
              <w:t>н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ый</w:t>
            </w:r>
          </w:p>
          <w:p w:rsidR="00246DAE" w:rsidRPr="00246DAE" w:rsidRDefault="00246DAE" w:rsidP="007A59E6">
            <w:pPr>
              <w:spacing w:after="0" w:line="240" w:lineRule="auto"/>
              <w:ind w:left="108" w:right="3188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Н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омера на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г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3"/>
                <w:lang w:val="ru-RU"/>
              </w:rPr>
              <w:t>у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дные для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 xml:space="preserve">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ма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н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дных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и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гр (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1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1"/>
                <w:lang w:val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x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2) Ворота для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м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н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3"/>
                <w:lang w:val="ru-RU"/>
              </w:rPr>
              <w:t xml:space="preserve">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ф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у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тбола</w:t>
            </w:r>
          </w:p>
          <w:p w:rsidR="00246DAE" w:rsidRPr="00246DAE" w:rsidRDefault="00246DAE" w:rsidP="007A59E6">
            <w:pPr>
              <w:spacing w:after="0" w:line="240" w:lineRule="auto"/>
              <w:ind w:left="108" w:right="4576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Сетка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д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ля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в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орот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м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н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 ф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тбола Мячи ф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у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тбольн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ы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</w:t>
            </w:r>
          </w:p>
          <w:p w:rsidR="00246DAE" w:rsidRPr="00246DAE" w:rsidRDefault="00246DAE" w:rsidP="007A59E6">
            <w:pPr>
              <w:spacing w:after="0" w:line="238" w:lineRule="auto"/>
              <w:ind w:left="108" w:right="5483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Мячи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в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олейбо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л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ьные Мячи ба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с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кетб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о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льн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ы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е 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1"/>
                <w:lang w:val="ru-RU"/>
              </w:rPr>
              <w:t>Т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а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бло п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2"/>
                <w:lang w:val="ru-RU"/>
              </w:rPr>
              <w:t>е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рек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spacing w:val="-1"/>
                <w:lang w:val="ru-RU"/>
              </w:rPr>
              <w:t>и</w:t>
            </w:r>
            <w:r w:rsidRPr="00246DA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дное</w:t>
            </w:r>
          </w:p>
        </w:tc>
      </w:tr>
    </w:tbl>
    <w:p w:rsidR="00246DAE" w:rsidRPr="00246DAE" w:rsidRDefault="00246DAE" w:rsidP="00246DAE">
      <w:pPr>
        <w:rPr>
          <w:lang w:val="ru-RU"/>
        </w:rPr>
        <w:sectPr w:rsidR="00246DAE" w:rsidRPr="00246DAE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46DAE" w:rsidRPr="00D60635" w:rsidRDefault="00246DAE" w:rsidP="00246DAE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D60635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>Демонстрационный материал:</w:t>
      </w:r>
    </w:p>
    <w:p w:rsidR="00246DAE" w:rsidRDefault="00246DAE" w:rsidP="00246DAE">
      <w:pPr>
        <w:pStyle w:val="ae"/>
        <w:numPr>
          <w:ilvl w:val="0"/>
          <w:numId w:val="11"/>
        </w:numPr>
        <w:spacing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6DAE">
        <w:rPr>
          <w:rFonts w:ascii="Times New Roman" w:eastAsia="Calibri" w:hAnsi="Times New Roman" w:cs="Times New Roman"/>
          <w:sz w:val="24"/>
          <w:szCs w:val="24"/>
          <w:lang w:val="ru-RU"/>
        </w:rPr>
        <w:t>таблицы стандартов физического развития и физической подготовленности;</w:t>
      </w:r>
      <w:r w:rsidRPr="00246DAE"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</w:p>
    <w:p w:rsidR="00246DAE" w:rsidRPr="00246DAE" w:rsidRDefault="00246DAE" w:rsidP="00246DAE">
      <w:pPr>
        <w:pStyle w:val="ae"/>
        <w:numPr>
          <w:ilvl w:val="0"/>
          <w:numId w:val="11"/>
        </w:numPr>
        <w:spacing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6DAE">
        <w:rPr>
          <w:rFonts w:ascii="Times New Roman" w:eastAsia="Calibri" w:hAnsi="Times New Roman" w:cs="Times New Roman"/>
          <w:sz w:val="24"/>
          <w:szCs w:val="24"/>
          <w:lang w:val="ru-RU"/>
        </w:rPr>
        <w:t>плакаты методические</w:t>
      </w:r>
    </w:p>
    <w:p w:rsidR="00246DAE" w:rsidRPr="00246DAE" w:rsidRDefault="00246DAE" w:rsidP="00246DAE">
      <w:pPr>
        <w:pStyle w:val="ae"/>
        <w:numPr>
          <w:ilvl w:val="0"/>
          <w:numId w:val="11"/>
        </w:numPr>
        <w:rPr>
          <w:lang w:val="ru-RU"/>
        </w:rPr>
      </w:pPr>
      <w:r w:rsidRPr="00246DAE">
        <w:rPr>
          <w:lang w:val="ru-RU"/>
        </w:rPr>
        <w:t>Дидактический материал к урокам физической культуры</w:t>
      </w:r>
    </w:p>
    <w:p w:rsidR="00D60635" w:rsidRPr="00246DAE" w:rsidRDefault="00D60635" w:rsidP="00D60635">
      <w:pPr>
        <w:pStyle w:val="af"/>
        <w:rPr>
          <w:sz w:val="23"/>
          <w:lang w:val="ru-RU"/>
        </w:rPr>
      </w:pPr>
    </w:p>
    <w:p w:rsidR="005B2691" w:rsidRPr="00862CD9" w:rsidRDefault="005B2691">
      <w:pPr>
        <w:rPr>
          <w:lang w:val="ru-RU"/>
        </w:rPr>
        <w:sectPr w:rsidR="005B2691" w:rsidRPr="00862CD9">
          <w:pgSz w:w="11900" w:h="16840"/>
          <w:pgMar w:top="284" w:right="650" w:bottom="8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B2691" w:rsidRPr="00BC3AA2" w:rsidRDefault="005B2691">
      <w:pPr>
        <w:rPr>
          <w:lang w:val="ru-RU"/>
        </w:rPr>
        <w:sectPr w:rsidR="005B2691" w:rsidRPr="00BC3AA2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B2691" w:rsidRPr="00BC3AA2" w:rsidRDefault="005B2691">
      <w:pPr>
        <w:autoSpaceDE w:val="0"/>
        <w:autoSpaceDN w:val="0"/>
        <w:spacing w:after="78" w:line="220" w:lineRule="exact"/>
        <w:rPr>
          <w:lang w:val="ru-RU"/>
        </w:rPr>
      </w:pPr>
    </w:p>
    <w:p w:rsidR="00246DAE" w:rsidRPr="004307D8" w:rsidRDefault="00246DAE" w:rsidP="00246DAE">
      <w:pPr>
        <w:pStyle w:val="af"/>
        <w:spacing w:before="2"/>
        <w:rPr>
          <w:sz w:val="28"/>
          <w:lang w:val="ru-RU"/>
        </w:rPr>
      </w:pPr>
    </w:p>
    <w:p w:rsidR="006A74DB" w:rsidRPr="00246DAE" w:rsidRDefault="006A74DB" w:rsidP="00246DAE">
      <w:pPr>
        <w:rPr>
          <w:lang w:val="ru-RU"/>
        </w:rPr>
      </w:pPr>
    </w:p>
    <w:sectPr w:rsidR="006A74DB" w:rsidRPr="00246DAE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D39" w:rsidRDefault="00512D39" w:rsidP="00BC3AA2">
      <w:pPr>
        <w:spacing w:after="0" w:line="240" w:lineRule="auto"/>
      </w:pPr>
      <w:r>
        <w:separator/>
      </w:r>
    </w:p>
  </w:endnote>
  <w:endnote w:type="continuationSeparator" w:id="0">
    <w:p w:rsidR="00512D39" w:rsidRDefault="00512D39" w:rsidP="00BC3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D39" w:rsidRDefault="00512D39" w:rsidP="00BC3AA2">
      <w:pPr>
        <w:spacing w:after="0" w:line="240" w:lineRule="auto"/>
      </w:pPr>
      <w:r>
        <w:separator/>
      </w:r>
    </w:p>
  </w:footnote>
  <w:footnote w:type="continuationSeparator" w:id="0">
    <w:p w:rsidR="00512D39" w:rsidRDefault="00512D39" w:rsidP="00BC3A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9CD7DA5"/>
    <w:multiLevelType w:val="hybridMultilevel"/>
    <w:tmpl w:val="E7BCB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6E74DF"/>
    <w:multiLevelType w:val="hybridMultilevel"/>
    <w:tmpl w:val="5252A3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46DAE"/>
    <w:rsid w:val="00250E65"/>
    <w:rsid w:val="00263697"/>
    <w:rsid w:val="00287A3F"/>
    <w:rsid w:val="0029639D"/>
    <w:rsid w:val="00326F90"/>
    <w:rsid w:val="00364B38"/>
    <w:rsid w:val="003900FC"/>
    <w:rsid w:val="004307D8"/>
    <w:rsid w:val="00506A6E"/>
    <w:rsid w:val="00512D39"/>
    <w:rsid w:val="00555D1B"/>
    <w:rsid w:val="00563B4A"/>
    <w:rsid w:val="005B2691"/>
    <w:rsid w:val="00651BFD"/>
    <w:rsid w:val="006A74DB"/>
    <w:rsid w:val="007A59E6"/>
    <w:rsid w:val="007A7C5A"/>
    <w:rsid w:val="00862CD9"/>
    <w:rsid w:val="00AA1D8D"/>
    <w:rsid w:val="00AE5CC9"/>
    <w:rsid w:val="00B47730"/>
    <w:rsid w:val="00BC3AA2"/>
    <w:rsid w:val="00C52BF1"/>
    <w:rsid w:val="00CB0664"/>
    <w:rsid w:val="00CE2468"/>
    <w:rsid w:val="00D55D38"/>
    <w:rsid w:val="00D60635"/>
    <w:rsid w:val="00E3379F"/>
    <w:rsid w:val="00E50ECD"/>
    <w:rsid w:val="00E670EB"/>
    <w:rsid w:val="00E85608"/>
    <w:rsid w:val="00E926E4"/>
    <w:rsid w:val="00EB4A16"/>
    <w:rsid w:val="00EF355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6F4F42"/>
  <w14:defaultImageDpi w14:val="300"/>
  <w15:docId w15:val="{4689065E-8013-4039-9C5C-2A0495A86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7A7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7A7C5A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D60635"/>
    <w:pPr>
      <w:widowControl w:val="0"/>
      <w:autoSpaceDE w:val="0"/>
      <w:autoSpaceDN w:val="0"/>
      <w:spacing w:after="0" w:line="240" w:lineRule="auto"/>
    </w:pPr>
    <w:rPr>
      <w:rFonts w:eastAsia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D6063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4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668F886-1CBD-4BE4-BE5E-4DF405083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5757</Words>
  <Characters>32816</Characters>
  <Application>Microsoft Office Word</Application>
  <DocSecurity>0</DocSecurity>
  <Lines>273</Lines>
  <Paragraphs>76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38497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Гульфруз</cp:lastModifiedBy>
  <cp:revision>14</cp:revision>
  <cp:lastPrinted>2022-09-21T18:47:00Z</cp:lastPrinted>
  <dcterms:created xsi:type="dcterms:W3CDTF">2013-12-23T23:15:00Z</dcterms:created>
  <dcterms:modified xsi:type="dcterms:W3CDTF">2022-12-23T10:01:00Z</dcterms:modified>
  <cp:category/>
</cp:coreProperties>
</file>